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6CFF7" w14:textId="77777777" w:rsidR="008009E4" w:rsidRDefault="008009E4">
      <w:pPr>
        <w:autoSpaceDE w:val="0"/>
        <w:autoSpaceDN w:val="0"/>
        <w:spacing w:after="78" w:line="220" w:lineRule="exact"/>
      </w:pPr>
    </w:p>
    <w:p w14:paraId="143527A7" w14:textId="77777777" w:rsidR="008009E4" w:rsidRPr="008B5AA5" w:rsidRDefault="00000000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8B5AA5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563EDAE1" w14:textId="77777777" w:rsidR="008009E4" w:rsidRPr="008B5AA5" w:rsidRDefault="00000000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Дагестан</w:t>
      </w:r>
    </w:p>
    <w:p w14:paraId="445FBFD5" w14:textId="09050112" w:rsidR="008009E4" w:rsidRPr="008B5AA5" w:rsidRDefault="00000000">
      <w:pPr>
        <w:autoSpaceDE w:val="0"/>
        <w:autoSpaceDN w:val="0"/>
        <w:spacing w:before="670" w:after="0" w:line="230" w:lineRule="auto"/>
        <w:ind w:right="2746"/>
        <w:jc w:val="right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Администрация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МР </w:t>
      </w:r>
      <w:r w:rsidR="008B5AA5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>
        <w:rPr>
          <w:rFonts w:ascii="Times New Roman" w:eastAsia="Times New Roman" w:hAnsi="Times New Roman"/>
          <w:color w:val="000000"/>
          <w:sz w:val="24"/>
        </w:rPr>
        <w:t>Кизилюртовский район</w:t>
      </w:r>
      <w:r w:rsidR="008B5AA5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14:paraId="284F1CE8" w14:textId="77777777" w:rsidR="008009E4" w:rsidRDefault="00000000">
      <w:pPr>
        <w:autoSpaceDE w:val="0"/>
        <w:autoSpaceDN w:val="0"/>
        <w:spacing w:before="670" w:after="1376" w:line="230" w:lineRule="auto"/>
        <w:ind w:right="3132"/>
        <w:jc w:val="right"/>
      </w:pPr>
      <w:r>
        <w:rPr>
          <w:rFonts w:ascii="Times New Roman" w:eastAsia="Times New Roman" w:hAnsi="Times New Roman"/>
          <w:color w:val="000000"/>
          <w:sz w:val="24"/>
        </w:rPr>
        <w:t>МКОУ "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Новочиркейская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СОШ №1"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22"/>
        <w:gridCol w:w="3500"/>
        <w:gridCol w:w="3380"/>
      </w:tblGrid>
      <w:tr w:rsidR="008009E4" w14:paraId="5C496383" w14:textId="77777777">
        <w:trPr>
          <w:trHeight w:hRule="exact" w:val="274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7E14B18A" w14:textId="77777777" w:rsidR="008009E4" w:rsidRDefault="00000000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00" w:type="dxa"/>
            <w:tcMar>
              <w:left w:w="0" w:type="dxa"/>
              <w:right w:w="0" w:type="dxa"/>
            </w:tcMar>
          </w:tcPr>
          <w:p w14:paraId="7AEC0359" w14:textId="77777777" w:rsidR="008009E4" w:rsidRDefault="00000000">
            <w:pPr>
              <w:autoSpaceDE w:val="0"/>
              <w:autoSpaceDN w:val="0"/>
              <w:spacing w:before="48" w:after="0" w:line="230" w:lineRule="auto"/>
              <w:ind w:left="3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14:paraId="4B49763A" w14:textId="77777777" w:rsidR="008009E4" w:rsidRDefault="00000000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8009E4" w14:paraId="0DDC215B" w14:textId="77777777">
        <w:trPr>
          <w:trHeight w:hRule="exact" w:val="200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067B8DA2" w14:textId="77777777" w:rsidR="008009E4" w:rsidRDefault="00000000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00" w:type="dxa"/>
            <w:tcMar>
              <w:left w:w="0" w:type="dxa"/>
              <w:right w:w="0" w:type="dxa"/>
            </w:tcMar>
          </w:tcPr>
          <w:p w14:paraId="4CF528B0" w14:textId="77777777" w:rsidR="008009E4" w:rsidRDefault="00000000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14:paraId="7426C18D" w14:textId="77777777" w:rsidR="008009E4" w:rsidRDefault="00000000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8009E4" w14:paraId="41E705B8" w14:textId="77777777">
        <w:trPr>
          <w:trHeight w:hRule="exact" w:val="400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50F85F86" w14:textId="77777777" w:rsidR="008009E4" w:rsidRDefault="00000000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500" w:type="dxa"/>
            <w:vMerge w:val="restart"/>
            <w:tcMar>
              <w:left w:w="0" w:type="dxa"/>
              <w:right w:w="0" w:type="dxa"/>
            </w:tcMar>
          </w:tcPr>
          <w:p w14:paraId="63756BBF" w14:textId="77777777" w:rsidR="008009E4" w:rsidRDefault="00000000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______________Госенова Ш.Г.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14:paraId="2AB376F3" w14:textId="77777777" w:rsidR="008009E4" w:rsidRDefault="00000000">
            <w:pPr>
              <w:autoSpaceDE w:val="0"/>
              <w:autoSpaceDN w:val="0"/>
              <w:spacing w:before="19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______________Гаджиева.У.И.</w:t>
            </w:r>
          </w:p>
        </w:tc>
      </w:tr>
      <w:tr w:rsidR="008009E4" w14:paraId="3F626258" w14:textId="77777777">
        <w:trPr>
          <w:trHeight w:hRule="exact" w:val="116"/>
        </w:trPr>
        <w:tc>
          <w:tcPr>
            <w:tcW w:w="3122" w:type="dxa"/>
            <w:vMerge w:val="restart"/>
            <w:tcMar>
              <w:left w:w="0" w:type="dxa"/>
              <w:right w:w="0" w:type="dxa"/>
            </w:tcMar>
          </w:tcPr>
          <w:p w14:paraId="56D33B95" w14:textId="77777777" w:rsidR="008009E4" w:rsidRDefault="00000000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______________Бацикова З.М .</w:t>
            </w:r>
          </w:p>
        </w:tc>
        <w:tc>
          <w:tcPr>
            <w:tcW w:w="3427" w:type="dxa"/>
            <w:vMerge/>
          </w:tcPr>
          <w:p w14:paraId="00A1B7DF" w14:textId="77777777" w:rsidR="008009E4" w:rsidRDefault="008009E4"/>
        </w:tc>
        <w:tc>
          <w:tcPr>
            <w:tcW w:w="3427" w:type="dxa"/>
            <w:vMerge/>
          </w:tcPr>
          <w:p w14:paraId="57179956" w14:textId="77777777" w:rsidR="008009E4" w:rsidRDefault="008009E4"/>
        </w:tc>
      </w:tr>
      <w:tr w:rsidR="008009E4" w14:paraId="4AB242F0" w14:textId="77777777">
        <w:trPr>
          <w:trHeight w:hRule="exact" w:val="304"/>
        </w:trPr>
        <w:tc>
          <w:tcPr>
            <w:tcW w:w="3427" w:type="dxa"/>
            <w:vMerge/>
          </w:tcPr>
          <w:p w14:paraId="3C6390B4" w14:textId="77777777" w:rsidR="008009E4" w:rsidRDefault="008009E4"/>
        </w:tc>
        <w:tc>
          <w:tcPr>
            <w:tcW w:w="3500" w:type="dxa"/>
            <w:tcMar>
              <w:left w:w="0" w:type="dxa"/>
              <w:right w:w="0" w:type="dxa"/>
            </w:tcMar>
          </w:tcPr>
          <w:p w14:paraId="52B30ED9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3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14:paraId="3A4D8348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</w:t>
            </w:r>
          </w:p>
        </w:tc>
      </w:tr>
      <w:tr w:rsidR="008009E4" w14:paraId="578C3EFE" w14:textId="77777777">
        <w:trPr>
          <w:trHeight w:hRule="exact" w:val="300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33BECC9A" w14:textId="77777777" w:rsidR="008009E4" w:rsidRDefault="00000000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500" w:type="dxa"/>
            <w:vMerge w:val="restart"/>
            <w:tcMar>
              <w:left w:w="0" w:type="dxa"/>
              <w:right w:w="0" w:type="dxa"/>
            </w:tcMar>
          </w:tcPr>
          <w:p w14:paraId="39BBFA80" w14:textId="77777777" w:rsidR="008009E4" w:rsidRDefault="00000000">
            <w:pPr>
              <w:autoSpaceDE w:val="0"/>
              <w:autoSpaceDN w:val="0"/>
              <w:spacing w:before="194" w:after="0" w:line="230" w:lineRule="auto"/>
              <w:ind w:left="3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"15" август  2022 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14:paraId="7B85D012" w14:textId="77777777" w:rsidR="008009E4" w:rsidRDefault="00000000">
            <w:pPr>
              <w:autoSpaceDE w:val="0"/>
              <w:autoSpaceDN w:val="0"/>
              <w:spacing w:before="194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"18" август2022 г.</w:t>
            </w:r>
          </w:p>
        </w:tc>
      </w:tr>
      <w:tr w:rsidR="008009E4" w14:paraId="47537D91" w14:textId="77777777">
        <w:trPr>
          <w:trHeight w:hRule="exact" w:val="384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3A598B3D" w14:textId="77777777" w:rsidR="008009E4" w:rsidRDefault="0000000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"10" август2022 г.</w:t>
            </w:r>
          </w:p>
        </w:tc>
        <w:tc>
          <w:tcPr>
            <w:tcW w:w="3427" w:type="dxa"/>
            <w:vMerge/>
          </w:tcPr>
          <w:p w14:paraId="183F6B65" w14:textId="77777777" w:rsidR="008009E4" w:rsidRDefault="008009E4"/>
        </w:tc>
        <w:tc>
          <w:tcPr>
            <w:tcW w:w="3427" w:type="dxa"/>
            <w:vMerge/>
          </w:tcPr>
          <w:p w14:paraId="5407B910" w14:textId="77777777" w:rsidR="008009E4" w:rsidRDefault="008009E4"/>
        </w:tc>
      </w:tr>
    </w:tbl>
    <w:p w14:paraId="69050CF3" w14:textId="77777777" w:rsidR="008009E4" w:rsidRDefault="00000000">
      <w:pPr>
        <w:autoSpaceDE w:val="0"/>
        <w:autoSpaceDN w:val="0"/>
        <w:spacing w:before="978" w:after="0" w:line="230" w:lineRule="auto"/>
        <w:ind w:right="364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14:paraId="01CEA7FD" w14:textId="77777777" w:rsidR="008009E4" w:rsidRDefault="00000000">
      <w:pPr>
        <w:autoSpaceDE w:val="0"/>
        <w:autoSpaceDN w:val="0"/>
        <w:spacing w:before="70" w:after="0" w:line="230" w:lineRule="auto"/>
        <w:ind w:right="441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2470368)</w:t>
      </w:r>
    </w:p>
    <w:p w14:paraId="700F42FD" w14:textId="77777777" w:rsidR="008009E4" w:rsidRDefault="00000000">
      <w:pPr>
        <w:autoSpaceDE w:val="0"/>
        <w:autoSpaceDN w:val="0"/>
        <w:spacing w:before="166" w:after="0" w:line="230" w:lineRule="auto"/>
        <w:ind w:right="401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14:paraId="1489D8F4" w14:textId="77777777" w:rsidR="008009E4" w:rsidRDefault="00000000">
      <w:pPr>
        <w:autoSpaceDE w:val="0"/>
        <w:autoSpaceDN w:val="0"/>
        <w:spacing w:before="70" w:after="0" w:line="230" w:lineRule="auto"/>
        <w:ind w:right="3922"/>
        <w:jc w:val="right"/>
      </w:pPr>
      <w:r>
        <w:rPr>
          <w:rFonts w:ascii="Times New Roman" w:eastAsia="Times New Roman" w:hAnsi="Times New Roman"/>
          <w:color w:val="000000"/>
          <w:sz w:val="24"/>
        </w:rPr>
        <w:t>«Окружающий мир»</w:t>
      </w:r>
    </w:p>
    <w:p w14:paraId="0754C88F" w14:textId="77777777" w:rsidR="008009E4" w:rsidRDefault="00000000">
      <w:pPr>
        <w:autoSpaceDE w:val="0"/>
        <w:autoSpaceDN w:val="0"/>
        <w:spacing w:before="670" w:after="0" w:line="230" w:lineRule="auto"/>
        <w:ind w:right="2672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1 класса начального общего образования</w:t>
      </w:r>
    </w:p>
    <w:p w14:paraId="5A9EC71A" w14:textId="77777777" w:rsidR="008009E4" w:rsidRDefault="00000000">
      <w:pPr>
        <w:autoSpaceDE w:val="0"/>
        <w:autoSpaceDN w:val="0"/>
        <w:spacing w:before="70" w:after="0" w:line="230" w:lineRule="auto"/>
        <w:ind w:right="3610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14:paraId="18491048" w14:textId="77777777" w:rsidR="008009E4" w:rsidRDefault="00000000">
      <w:pPr>
        <w:autoSpaceDE w:val="0"/>
        <w:autoSpaceDN w:val="0"/>
        <w:spacing w:before="2112" w:after="0" w:line="230" w:lineRule="auto"/>
        <w:ind w:right="22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Гамзатова Зухра Багаудиновна</w:t>
      </w:r>
    </w:p>
    <w:p w14:paraId="460259D8" w14:textId="77777777" w:rsidR="008009E4" w:rsidRDefault="00000000">
      <w:pPr>
        <w:autoSpaceDE w:val="0"/>
        <w:autoSpaceDN w:val="0"/>
        <w:spacing w:before="70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начальных классов</w:t>
      </w:r>
    </w:p>
    <w:p w14:paraId="633D9C71" w14:textId="77777777" w:rsidR="008009E4" w:rsidRDefault="008009E4">
      <w:pPr>
        <w:sectPr w:rsidR="008009E4">
          <w:pgSz w:w="11900" w:h="16840"/>
          <w:pgMar w:top="298" w:right="880" w:bottom="1440" w:left="738" w:header="720" w:footer="720" w:gutter="0"/>
          <w:cols w:space="720" w:equalWidth="0">
            <w:col w:w="10282" w:space="0"/>
          </w:cols>
          <w:docGrid w:linePitch="360"/>
        </w:sectPr>
      </w:pPr>
    </w:p>
    <w:p w14:paraId="4DA7873F" w14:textId="77777777" w:rsidR="008009E4" w:rsidRDefault="008009E4">
      <w:pPr>
        <w:autoSpaceDE w:val="0"/>
        <w:autoSpaceDN w:val="0"/>
        <w:spacing w:after="78" w:line="220" w:lineRule="exact"/>
      </w:pPr>
    </w:p>
    <w:p w14:paraId="2EFC60D1" w14:textId="77777777" w:rsidR="008009E4" w:rsidRDefault="00000000">
      <w:pPr>
        <w:autoSpaceDE w:val="0"/>
        <w:autoSpaceDN w:val="0"/>
        <w:spacing w:after="0" w:line="230" w:lineRule="auto"/>
        <w:ind w:right="3426"/>
        <w:jc w:val="right"/>
      </w:pPr>
      <w:r>
        <w:rPr>
          <w:rFonts w:ascii="Times New Roman" w:eastAsia="Times New Roman" w:hAnsi="Times New Roman"/>
          <w:color w:val="000000"/>
          <w:sz w:val="24"/>
        </w:rPr>
        <w:t>Новый Чиркей 2022</w:t>
      </w:r>
    </w:p>
    <w:p w14:paraId="231AFF1B" w14:textId="77777777" w:rsidR="008009E4" w:rsidRDefault="008009E4">
      <w:pPr>
        <w:sectPr w:rsidR="008009E4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14:paraId="5DB965BB" w14:textId="77777777" w:rsidR="008009E4" w:rsidRDefault="008009E4">
      <w:pPr>
        <w:autoSpaceDE w:val="0"/>
        <w:autoSpaceDN w:val="0"/>
        <w:spacing w:after="78" w:line="220" w:lineRule="exact"/>
      </w:pPr>
    </w:p>
    <w:p w14:paraId="2C80963E" w14:textId="77777777" w:rsidR="008009E4" w:rsidRDefault="0000000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14:paraId="5C10A429" w14:textId="77777777" w:rsidR="008009E4" w:rsidRPr="008B5AA5" w:rsidRDefault="00000000">
      <w:pPr>
        <w:autoSpaceDE w:val="0"/>
        <w:autoSpaceDN w:val="0"/>
        <w:spacing w:before="346" w:after="0" w:line="271" w:lineRule="auto"/>
        <w:ind w:right="288" w:firstLine="18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14:paraId="0576985B" w14:textId="77777777" w:rsidR="008009E4" w:rsidRPr="008B5AA5" w:rsidRDefault="00000000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8B5AA5">
        <w:rPr>
          <w:lang w:val="ru-RU"/>
        </w:rPr>
        <w:br/>
      </w: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14:paraId="31BF9E45" w14:textId="77777777" w:rsidR="008009E4" w:rsidRPr="008B5AA5" w:rsidRDefault="00000000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</w:t>
      </w:r>
      <w:proofErr w:type="gramStart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раскрывает  содержательные</w:t>
      </w:r>
      <w:proofErr w:type="gramEnd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  линии для обязательного изучения в 1 классе начальной школы. Содержание обучения в 1 классе завершатся перечнем универсальных учебных действий (УУД) — познавательных, коммуникативных и регулятивных, которые возможно формировать </w:t>
      </w:r>
      <w:proofErr w:type="gramStart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средствами  учебного</w:t>
      </w:r>
      <w:proofErr w:type="gramEnd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  предмета  «Окружающий  мир» с   учётом   возрастных особенностей   младших   школьников.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саморегуляция,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</w:p>
    <w:p w14:paraId="1F279449" w14:textId="77777777" w:rsidR="008009E4" w:rsidRPr="008B5AA5" w:rsidRDefault="00000000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8B5AA5">
        <w:rPr>
          <w:lang w:val="ru-RU"/>
        </w:rPr>
        <w:tab/>
      </w: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младшего школьника за первый год обучения в начальной школе. </w:t>
      </w:r>
      <w:r w:rsidRPr="008B5AA5">
        <w:rPr>
          <w:lang w:val="ru-RU"/>
        </w:rPr>
        <w:tab/>
      </w: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В тематическом планировании описывается программное содержание по всем разделам содержания обучения 1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 </w:t>
      </w:r>
      <w:r w:rsidRPr="008B5AA5">
        <w:rPr>
          <w:lang w:val="ru-RU"/>
        </w:rPr>
        <w:tab/>
      </w: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Представлены также способы организации дифференцированного обучения.</w:t>
      </w:r>
    </w:p>
    <w:p w14:paraId="4C70787B" w14:textId="77777777" w:rsidR="008009E4" w:rsidRPr="008B5AA5" w:rsidRDefault="00000000">
      <w:pPr>
        <w:autoSpaceDE w:val="0"/>
        <w:autoSpaceDN w:val="0"/>
        <w:spacing w:before="70" w:after="0" w:line="281" w:lineRule="auto"/>
        <w:ind w:right="432" w:firstLine="18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«Окружающий мир» на уровне 1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</w:t>
      </w:r>
      <w:proofErr w:type="gramStart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культурного  стандарта</w:t>
      </w:r>
      <w:proofErr w:type="gramEnd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11CAD6DC" w14:textId="77777777" w:rsidR="008009E4" w:rsidRPr="008B5AA5" w:rsidRDefault="00000000">
      <w:pPr>
        <w:autoSpaceDE w:val="0"/>
        <w:autoSpaceDN w:val="0"/>
        <w:spacing w:before="72" w:after="0" w:line="271" w:lineRule="auto"/>
        <w:ind w:right="288" w:firstLine="18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14:paraId="2DA17709" w14:textId="77777777" w:rsidR="008009E4" w:rsidRPr="008B5AA5" w:rsidRDefault="00000000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14:paraId="26606831" w14:textId="77777777" w:rsidR="008009E4" w:rsidRPr="008B5AA5" w:rsidRDefault="00000000">
      <w:pPr>
        <w:autoSpaceDE w:val="0"/>
        <w:autoSpaceDN w:val="0"/>
        <w:spacing w:before="190" w:after="0"/>
        <w:ind w:left="42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</w:t>
      </w:r>
      <w:proofErr w:type="gramStart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умений  и</w:t>
      </w:r>
      <w:proofErr w:type="gramEnd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  навыков  применять  полученные  знания в реальной  учебной  и жизненной  практике,  связанной 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14:paraId="5B89E40F" w14:textId="77777777" w:rsidR="008009E4" w:rsidRPr="008B5AA5" w:rsidRDefault="00000000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— 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</w:t>
      </w:r>
    </w:p>
    <w:p w14:paraId="53FEFF7F" w14:textId="77777777" w:rsidR="008009E4" w:rsidRPr="008B5AA5" w:rsidRDefault="008009E4">
      <w:pPr>
        <w:rPr>
          <w:lang w:val="ru-RU"/>
        </w:rPr>
        <w:sectPr w:rsidR="008009E4" w:rsidRPr="008B5AA5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89C8220" w14:textId="77777777" w:rsidR="008009E4" w:rsidRPr="008B5AA5" w:rsidRDefault="008009E4">
      <w:pPr>
        <w:autoSpaceDE w:val="0"/>
        <w:autoSpaceDN w:val="0"/>
        <w:spacing w:after="66" w:line="220" w:lineRule="exact"/>
        <w:rPr>
          <w:lang w:val="ru-RU"/>
        </w:rPr>
      </w:pPr>
    </w:p>
    <w:p w14:paraId="27390169" w14:textId="77777777" w:rsidR="008009E4" w:rsidRPr="008B5AA5" w:rsidRDefault="00000000">
      <w:pPr>
        <w:autoSpaceDE w:val="0"/>
        <w:autoSpaceDN w:val="0"/>
        <w:spacing w:after="0" w:line="262" w:lineRule="auto"/>
        <w:ind w:left="420" w:right="432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 </w:t>
      </w:r>
    </w:p>
    <w:p w14:paraId="50F7CF51" w14:textId="77777777" w:rsidR="008009E4" w:rsidRPr="008B5AA5" w:rsidRDefault="00000000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</w:t>
      </w:r>
      <w:proofErr w:type="gramStart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людям,  уважительного</w:t>
      </w:r>
      <w:proofErr w:type="gramEnd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  отношения  к их взглядам, мнению и индивидуальности</w:t>
      </w:r>
    </w:p>
    <w:p w14:paraId="4DD93CC7" w14:textId="77777777" w:rsidR="008009E4" w:rsidRPr="008B5AA5" w:rsidRDefault="00000000">
      <w:pPr>
        <w:autoSpaceDE w:val="0"/>
        <w:autoSpaceDN w:val="0"/>
        <w:spacing w:before="178" w:after="0" w:line="286" w:lineRule="auto"/>
        <w:ind w:firstLine="18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</w:t>
      </w:r>
      <w:proofErr w:type="spellStart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природа</w:t>
      </w:r>
      <w:proofErr w:type="gramStart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»,«</w:t>
      </w:r>
      <w:proofErr w:type="gramEnd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Человек</w:t>
      </w:r>
      <w:proofErr w:type="spellEnd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 Отбор содержания </w:t>
      </w:r>
      <w:proofErr w:type="spellStart"/>
      <w:proofErr w:type="gramStart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курса«</w:t>
      </w:r>
      <w:proofErr w:type="gramEnd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Окружающий</w:t>
      </w:r>
      <w:proofErr w:type="spellEnd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 мир» осуществлён на основе следующих ведущих идей:</w:t>
      </w:r>
    </w:p>
    <w:p w14:paraId="21FD7CC8" w14:textId="77777777" w:rsidR="008009E4" w:rsidRPr="008B5AA5" w:rsidRDefault="00000000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раскрытие роли человека в природе и обществе; </w:t>
      </w:r>
    </w:p>
    <w:p w14:paraId="14A8BA02" w14:textId="77777777" w:rsidR="008009E4" w:rsidRPr="008B5AA5" w:rsidRDefault="00000000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общечеловеческих ценностей взаимодействия в системах «Человек и </w:t>
      </w:r>
      <w:proofErr w:type="spellStart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природа</w:t>
      </w:r>
      <w:proofErr w:type="gramStart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»,«</w:t>
      </w:r>
      <w:proofErr w:type="gramEnd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Человек</w:t>
      </w:r>
      <w:proofErr w:type="spellEnd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общество», «Человек и другие люди», «Человек и его самость», «Человек и познание».</w:t>
      </w:r>
    </w:p>
    <w:p w14:paraId="27F49ECB" w14:textId="77777777" w:rsidR="008009E4" w:rsidRPr="008B5AA5" w:rsidRDefault="00000000">
      <w:pPr>
        <w:tabs>
          <w:tab w:val="left" w:pos="180"/>
        </w:tabs>
        <w:autoSpaceDE w:val="0"/>
        <w:autoSpaceDN w:val="0"/>
        <w:spacing w:before="178" w:after="0" w:line="262" w:lineRule="auto"/>
        <w:ind w:right="288"/>
        <w:rPr>
          <w:lang w:val="ru-RU"/>
        </w:rPr>
      </w:pPr>
      <w:r w:rsidRPr="008B5AA5">
        <w:rPr>
          <w:lang w:val="ru-RU"/>
        </w:rPr>
        <w:tab/>
      </w: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Общее число часов, отведённых на изучение курса «Окружающий мир» </w:t>
      </w:r>
      <w:proofErr w:type="gramStart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в 1 классе</w:t>
      </w:r>
      <w:proofErr w:type="gramEnd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 составляет 66 часов (два часа в неделю).</w:t>
      </w:r>
    </w:p>
    <w:p w14:paraId="6E7C90D5" w14:textId="77777777" w:rsidR="008009E4" w:rsidRPr="008B5AA5" w:rsidRDefault="008009E4">
      <w:pPr>
        <w:rPr>
          <w:lang w:val="ru-RU"/>
        </w:rPr>
        <w:sectPr w:rsidR="008009E4" w:rsidRPr="008B5AA5">
          <w:pgSz w:w="11900" w:h="16840"/>
          <w:pgMar w:top="286" w:right="766" w:bottom="1440" w:left="666" w:header="720" w:footer="720" w:gutter="0"/>
          <w:cols w:space="720" w:equalWidth="0">
            <w:col w:w="10468" w:space="0"/>
          </w:cols>
          <w:docGrid w:linePitch="360"/>
        </w:sectPr>
      </w:pPr>
    </w:p>
    <w:p w14:paraId="3BCD3955" w14:textId="77777777" w:rsidR="008009E4" w:rsidRPr="008B5AA5" w:rsidRDefault="008009E4">
      <w:pPr>
        <w:autoSpaceDE w:val="0"/>
        <w:autoSpaceDN w:val="0"/>
        <w:spacing w:after="78" w:line="220" w:lineRule="exact"/>
        <w:rPr>
          <w:lang w:val="ru-RU"/>
        </w:rPr>
      </w:pPr>
    </w:p>
    <w:p w14:paraId="4B1D58C1" w14:textId="77777777" w:rsidR="008009E4" w:rsidRPr="008B5AA5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8B5A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3FE2CD03" w14:textId="77777777" w:rsidR="008009E4" w:rsidRPr="008B5AA5" w:rsidRDefault="00000000">
      <w:pPr>
        <w:tabs>
          <w:tab w:val="left" w:pos="180"/>
        </w:tabs>
        <w:autoSpaceDE w:val="0"/>
        <w:autoSpaceDN w:val="0"/>
        <w:spacing w:before="346" w:after="0" w:line="281" w:lineRule="auto"/>
        <w:rPr>
          <w:lang w:val="ru-RU"/>
        </w:rPr>
      </w:pPr>
      <w:r w:rsidRPr="008B5AA5">
        <w:rPr>
          <w:lang w:val="ru-RU"/>
        </w:rPr>
        <w:tab/>
      </w:r>
      <w:r w:rsidRPr="008B5A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общество </w:t>
      </w:r>
      <w:r w:rsidRPr="008B5AA5">
        <w:rPr>
          <w:lang w:val="ru-RU"/>
        </w:rPr>
        <w:br/>
      </w:r>
      <w:r w:rsidRPr="008B5AA5">
        <w:rPr>
          <w:lang w:val="ru-RU"/>
        </w:rPr>
        <w:tab/>
      </w: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</w:t>
      </w:r>
      <w:r w:rsidRPr="008B5AA5">
        <w:rPr>
          <w:lang w:val="ru-RU"/>
        </w:rPr>
        <w:br/>
      </w: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деятельность с одноклассниками — учёба, игры, отдых. Рабочее место школьника: удобное </w:t>
      </w:r>
      <w:r w:rsidRPr="008B5AA5">
        <w:rPr>
          <w:lang w:val="ru-RU"/>
        </w:rPr>
        <w:br/>
      </w: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</w:p>
    <w:p w14:paraId="7ADFD151" w14:textId="77777777" w:rsidR="008009E4" w:rsidRPr="008B5AA5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8B5AA5">
        <w:rPr>
          <w:lang w:val="ru-RU"/>
        </w:rPr>
        <w:tab/>
      </w: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Семья.  Моя семья в прошлом и настоящем.  Имена и фамилии членов семьи, их профессии. Взаимоотношения и взаимопомощь в семье.  Совместный труд и отдых.  Домашний адрес.</w:t>
      </w:r>
    </w:p>
    <w:p w14:paraId="776DF979" w14:textId="77777777" w:rsidR="008009E4" w:rsidRPr="008B5AA5" w:rsidRDefault="00000000">
      <w:pPr>
        <w:autoSpaceDE w:val="0"/>
        <w:autoSpaceDN w:val="0"/>
        <w:spacing w:before="72" w:after="0"/>
        <w:ind w:firstLine="18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Россия — наша Родина. Москва —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</w:t>
      </w:r>
      <w:proofErr w:type="gramStart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рукотворного  мира</w:t>
      </w:r>
      <w:proofErr w:type="gramEnd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.    Правила поведения в социуме.</w:t>
      </w:r>
    </w:p>
    <w:p w14:paraId="51088A45" w14:textId="77777777" w:rsidR="008009E4" w:rsidRPr="008B5AA5" w:rsidRDefault="00000000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8B5AA5">
        <w:rPr>
          <w:lang w:val="ru-RU"/>
        </w:rPr>
        <w:tab/>
      </w:r>
      <w:r w:rsidRPr="008B5A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природа </w:t>
      </w:r>
      <w:r w:rsidRPr="008B5AA5">
        <w:rPr>
          <w:lang w:val="ru-RU"/>
        </w:rPr>
        <w:br/>
      </w:r>
      <w:r w:rsidRPr="008B5AA5">
        <w:rPr>
          <w:lang w:val="ru-RU"/>
        </w:rPr>
        <w:tab/>
      </w:r>
      <w:proofErr w:type="spellStart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Природа</w:t>
      </w:r>
      <w:proofErr w:type="spellEnd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  Взаимосвязи между человеком и природой.  Правила нравственного и безопасного поведения в природе.</w:t>
      </w:r>
    </w:p>
    <w:p w14:paraId="4FAD67E2" w14:textId="77777777" w:rsidR="008009E4" w:rsidRPr="008B5AA5" w:rsidRDefault="00000000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4A773BBE" w14:textId="77777777" w:rsidR="008009E4" w:rsidRPr="008B5AA5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B5AA5">
        <w:rPr>
          <w:lang w:val="ru-RU"/>
        </w:rPr>
        <w:tab/>
      </w: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Мир животных Разные группы животных (звери, насекомые, птицы, рыбы и </w:t>
      </w:r>
      <w:proofErr w:type="gramStart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др. )</w:t>
      </w:r>
      <w:proofErr w:type="gramEnd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. Домашние и дикие животные (различия в условиях жизни). Забота о домашних питомцах.</w:t>
      </w:r>
    </w:p>
    <w:p w14:paraId="5B3BBE6A" w14:textId="77777777" w:rsidR="008009E4" w:rsidRPr="008B5AA5" w:rsidRDefault="00000000">
      <w:pPr>
        <w:autoSpaceDE w:val="0"/>
        <w:autoSpaceDN w:val="0"/>
        <w:spacing w:before="70" w:after="0" w:line="262" w:lineRule="auto"/>
        <w:ind w:left="180" w:right="144"/>
        <w:rPr>
          <w:lang w:val="ru-RU"/>
        </w:rPr>
      </w:pPr>
      <w:r w:rsidRPr="008B5A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Правила безопасной жизни </w:t>
      </w:r>
      <w:r w:rsidRPr="008B5AA5">
        <w:rPr>
          <w:lang w:val="ru-RU"/>
        </w:rPr>
        <w:br/>
      </w: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необходимости соблюдения режима дня, правил здорового питания и личной гигиены. </w:t>
      </w:r>
    </w:p>
    <w:p w14:paraId="1E04D2E9" w14:textId="77777777" w:rsidR="008009E4" w:rsidRPr="008B5AA5" w:rsidRDefault="00000000">
      <w:pPr>
        <w:autoSpaceDE w:val="0"/>
        <w:autoSpaceDN w:val="0"/>
        <w:spacing w:before="70" w:after="0" w:line="230" w:lineRule="auto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Правила безопасности в быту: пользование бытовыми электроприборами, газовыми плитами.</w:t>
      </w:r>
    </w:p>
    <w:p w14:paraId="3A1BE56C" w14:textId="77777777" w:rsidR="008009E4" w:rsidRPr="008B5AA5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8B5AA5">
        <w:rPr>
          <w:lang w:val="ru-RU"/>
        </w:rPr>
        <w:tab/>
      </w: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5B3D4397" w14:textId="77777777" w:rsidR="008009E4" w:rsidRPr="008B5AA5" w:rsidRDefault="00000000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8B5AA5">
        <w:rPr>
          <w:lang w:val="ru-RU"/>
        </w:rPr>
        <w:tab/>
      </w: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Безопасность в сети Интернет (электронный дневник и электронные ресурсы школы) в условиях контролируемого доступа в Интернет.</w:t>
      </w:r>
    </w:p>
    <w:p w14:paraId="5856CC26" w14:textId="77777777" w:rsidR="008009E4" w:rsidRPr="008B5AA5" w:rsidRDefault="00000000">
      <w:pPr>
        <w:autoSpaceDE w:val="0"/>
        <w:autoSpaceDN w:val="0"/>
        <w:spacing w:before="192" w:after="0" w:line="262" w:lineRule="auto"/>
        <w:ind w:left="180" w:right="3456"/>
        <w:rPr>
          <w:lang w:val="ru-RU"/>
        </w:rPr>
      </w:pPr>
      <w:r w:rsidRPr="008B5A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8B5AA5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универсальные учебные действия:</w:t>
      </w:r>
    </w:p>
    <w:p w14:paraId="14E2B4E9" w14:textId="77777777" w:rsidR="008009E4" w:rsidRPr="008B5AA5" w:rsidRDefault="00000000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5842FFB9" w14:textId="77777777" w:rsidR="008009E4" w:rsidRPr="008B5AA5" w:rsidRDefault="00000000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1D593513" w14:textId="77777777" w:rsidR="008009E4" w:rsidRPr="008B5AA5" w:rsidRDefault="00000000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лиственных и хвойных растений, сравнивать их, устанавливать различия во внешнем виде.</w:t>
      </w:r>
    </w:p>
    <w:p w14:paraId="0255DDB7" w14:textId="77777777" w:rsidR="008009E4" w:rsidRPr="008B5AA5" w:rsidRDefault="0000000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8B5AA5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14:paraId="332777B8" w14:textId="77777777" w:rsidR="008009E4" w:rsidRPr="008B5AA5" w:rsidRDefault="00000000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информация может быть представлена в разной форме — текста, иллюстраций, видео, таблицы; </w:t>
      </w:r>
    </w:p>
    <w:p w14:paraId="0C289734" w14:textId="77777777" w:rsidR="008009E4" w:rsidRPr="008B5AA5" w:rsidRDefault="008009E4">
      <w:pPr>
        <w:rPr>
          <w:lang w:val="ru-RU"/>
        </w:rPr>
        <w:sectPr w:rsidR="008009E4" w:rsidRPr="008B5AA5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C3D69B4" w14:textId="77777777" w:rsidR="008009E4" w:rsidRPr="008B5AA5" w:rsidRDefault="008009E4">
      <w:pPr>
        <w:autoSpaceDE w:val="0"/>
        <w:autoSpaceDN w:val="0"/>
        <w:spacing w:after="108" w:line="220" w:lineRule="exact"/>
        <w:rPr>
          <w:lang w:val="ru-RU"/>
        </w:rPr>
      </w:pPr>
    </w:p>
    <w:p w14:paraId="2B0CE0A1" w14:textId="77777777" w:rsidR="008009E4" w:rsidRPr="008B5AA5" w:rsidRDefault="00000000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—  соотносить иллюстрацию явления (объекта, предмета) с его названием.</w:t>
      </w:r>
    </w:p>
    <w:p w14:paraId="281249D8" w14:textId="77777777" w:rsidR="008009E4" w:rsidRPr="008B5AA5" w:rsidRDefault="00000000">
      <w:pPr>
        <w:autoSpaceDE w:val="0"/>
        <w:autoSpaceDN w:val="0"/>
        <w:spacing w:before="178" w:after="0" w:line="230" w:lineRule="auto"/>
        <w:rPr>
          <w:lang w:val="ru-RU"/>
        </w:rPr>
      </w:pPr>
      <w:r w:rsidRPr="008B5AA5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универсальные учебные действия:</w:t>
      </w:r>
    </w:p>
    <w:p w14:paraId="60A7B6A3" w14:textId="77777777" w:rsidR="008009E4" w:rsidRPr="008B5AA5" w:rsidRDefault="00000000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1D167CE2" w14:textId="77777777" w:rsidR="008009E4" w:rsidRPr="008B5AA5" w:rsidRDefault="00000000">
      <w:pPr>
        <w:autoSpaceDE w:val="0"/>
        <w:autoSpaceDN w:val="0"/>
        <w:spacing w:before="190" w:after="0" w:line="262" w:lineRule="auto"/>
        <w:ind w:left="240" w:right="1008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02C1B2A3" w14:textId="77777777" w:rsidR="008009E4" w:rsidRPr="008B5AA5" w:rsidRDefault="00000000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соотносить  предметы</w:t>
      </w:r>
      <w:proofErr w:type="gramEnd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   декоративно-прикладного   искусства с принадлежностью народу РФ, описывать предмет по предложенному плану; </w:t>
      </w:r>
    </w:p>
    <w:p w14:paraId="5BEEC418" w14:textId="77777777" w:rsidR="008009E4" w:rsidRPr="008B5AA5" w:rsidRDefault="00000000">
      <w:pPr>
        <w:autoSpaceDE w:val="0"/>
        <w:autoSpaceDN w:val="0"/>
        <w:spacing w:before="192" w:after="0" w:line="262" w:lineRule="auto"/>
        <w:ind w:left="240" w:right="432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 предложенному плану время года, передавать в рассказе своё отношение к природным явлениям; </w:t>
      </w:r>
    </w:p>
    <w:p w14:paraId="71E5C55A" w14:textId="77777777" w:rsidR="008009E4" w:rsidRPr="008B5AA5" w:rsidRDefault="00000000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домашних и диких животных, объяснять, чем они различаются.</w:t>
      </w:r>
    </w:p>
    <w:p w14:paraId="16D10F79" w14:textId="77777777" w:rsidR="008009E4" w:rsidRPr="008B5AA5" w:rsidRDefault="00000000">
      <w:pPr>
        <w:autoSpaceDE w:val="0"/>
        <w:autoSpaceDN w:val="0"/>
        <w:spacing w:before="178" w:after="0" w:line="230" w:lineRule="auto"/>
        <w:rPr>
          <w:lang w:val="ru-RU"/>
        </w:rPr>
      </w:pPr>
      <w:r w:rsidRPr="008B5AA5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универсальные учебные действия:</w:t>
      </w:r>
    </w:p>
    <w:p w14:paraId="6D4B5F82" w14:textId="77777777" w:rsidR="008009E4" w:rsidRPr="008B5AA5" w:rsidRDefault="00000000">
      <w:pPr>
        <w:autoSpaceDE w:val="0"/>
        <w:autoSpaceDN w:val="0"/>
        <w:spacing w:before="178" w:after="0" w:line="271" w:lineRule="auto"/>
        <w:ind w:left="24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7F9BF429" w14:textId="77777777" w:rsidR="008009E4" w:rsidRPr="008B5AA5" w:rsidRDefault="00000000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выполнение правил безопасного поведения на дорогах и улицах другими детьми, выполнять самооценку; </w:t>
      </w:r>
    </w:p>
    <w:p w14:paraId="1CF2C581" w14:textId="77777777" w:rsidR="008009E4" w:rsidRPr="008B5AA5" w:rsidRDefault="00000000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электро</w:t>
      </w:r>
      <w:proofErr w:type="spellEnd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 и газовыми приборами.</w:t>
      </w:r>
    </w:p>
    <w:p w14:paraId="288F9C0A" w14:textId="77777777" w:rsidR="008009E4" w:rsidRPr="008B5AA5" w:rsidRDefault="00000000">
      <w:pPr>
        <w:autoSpaceDE w:val="0"/>
        <w:autoSpaceDN w:val="0"/>
        <w:spacing w:before="178" w:after="0" w:line="230" w:lineRule="auto"/>
        <w:rPr>
          <w:lang w:val="ru-RU"/>
        </w:rPr>
      </w:pPr>
      <w:r w:rsidRPr="008B5AA5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</w:p>
    <w:p w14:paraId="2861EBA0" w14:textId="77777777" w:rsidR="008009E4" w:rsidRPr="008B5AA5" w:rsidRDefault="00000000">
      <w:pPr>
        <w:autoSpaceDE w:val="0"/>
        <w:autoSpaceDN w:val="0"/>
        <w:spacing w:before="178" w:after="0" w:line="271" w:lineRule="auto"/>
        <w:ind w:left="240" w:right="432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4F99113F" w14:textId="77777777" w:rsidR="008009E4" w:rsidRPr="008B5AA5" w:rsidRDefault="008009E4">
      <w:pPr>
        <w:rPr>
          <w:lang w:val="ru-RU"/>
        </w:rPr>
        <w:sectPr w:rsidR="008009E4" w:rsidRPr="008B5AA5">
          <w:pgSz w:w="11900" w:h="16840"/>
          <w:pgMar w:top="328" w:right="796" w:bottom="1440" w:left="846" w:header="720" w:footer="720" w:gutter="0"/>
          <w:cols w:space="720" w:equalWidth="0">
            <w:col w:w="10258" w:space="0"/>
          </w:cols>
          <w:docGrid w:linePitch="360"/>
        </w:sectPr>
      </w:pPr>
    </w:p>
    <w:p w14:paraId="3E377999" w14:textId="77777777" w:rsidR="008009E4" w:rsidRPr="008B5AA5" w:rsidRDefault="008009E4">
      <w:pPr>
        <w:autoSpaceDE w:val="0"/>
        <w:autoSpaceDN w:val="0"/>
        <w:spacing w:after="78" w:line="220" w:lineRule="exact"/>
        <w:rPr>
          <w:lang w:val="ru-RU"/>
        </w:rPr>
      </w:pPr>
    </w:p>
    <w:p w14:paraId="7140C902" w14:textId="77777777" w:rsidR="008009E4" w:rsidRPr="008B5AA5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8B5AA5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5D6C372E" w14:textId="77777777" w:rsidR="008009E4" w:rsidRPr="008B5AA5" w:rsidRDefault="00000000">
      <w:pPr>
        <w:tabs>
          <w:tab w:val="left" w:pos="180"/>
        </w:tabs>
        <w:autoSpaceDE w:val="0"/>
        <w:autoSpaceDN w:val="0"/>
        <w:spacing w:before="346" w:after="0" w:line="262" w:lineRule="auto"/>
        <w:ind w:right="720"/>
        <w:rPr>
          <w:lang w:val="ru-RU"/>
        </w:rPr>
      </w:pPr>
      <w:r w:rsidRPr="008B5AA5">
        <w:rPr>
          <w:lang w:val="ru-RU"/>
        </w:rPr>
        <w:tab/>
      </w: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"Окружающий мир" в 1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1B8DB774" w14:textId="77777777" w:rsidR="008009E4" w:rsidRPr="008B5AA5" w:rsidRDefault="00000000">
      <w:pPr>
        <w:autoSpaceDE w:val="0"/>
        <w:autoSpaceDN w:val="0"/>
        <w:spacing w:before="226" w:after="0" w:line="230" w:lineRule="auto"/>
        <w:rPr>
          <w:lang w:val="ru-RU"/>
        </w:rPr>
      </w:pPr>
      <w:r w:rsidRPr="008B5AA5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26C3AB84" w14:textId="77777777" w:rsidR="008009E4" w:rsidRPr="008B5AA5" w:rsidRDefault="00000000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lang w:val="ru-RU"/>
        </w:rPr>
      </w:pPr>
      <w:r w:rsidRPr="008B5AA5">
        <w:rPr>
          <w:lang w:val="ru-RU"/>
        </w:rPr>
        <w:tab/>
      </w: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 </w:t>
      </w:r>
      <w:r w:rsidRPr="008B5AA5">
        <w:rPr>
          <w:lang w:val="ru-RU"/>
        </w:rPr>
        <w:br/>
      </w:r>
      <w:r w:rsidRPr="008B5AA5">
        <w:rPr>
          <w:lang w:val="ru-RU"/>
        </w:rPr>
        <w:tab/>
      </w:r>
      <w:r w:rsidRPr="008B5AA5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14:paraId="3B97C0A5" w14:textId="77777777" w:rsidR="008009E4" w:rsidRPr="008B5AA5" w:rsidRDefault="00000000">
      <w:pPr>
        <w:autoSpaceDE w:val="0"/>
        <w:autoSpaceDN w:val="0"/>
        <w:spacing w:before="180" w:after="0" w:line="262" w:lineRule="auto"/>
        <w:ind w:left="420" w:right="72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ценностного отношения к своей Родине — России; понимание особой роли многонациональной России в современном мире; </w:t>
      </w:r>
    </w:p>
    <w:p w14:paraId="47C63DAD" w14:textId="77777777" w:rsidR="008009E4" w:rsidRPr="008B5AA5" w:rsidRDefault="00000000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1B38F77B" w14:textId="77777777" w:rsidR="008009E4" w:rsidRPr="008B5AA5" w:rsidRDefault="00000000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</w:p>
    <w:p w14:paraId="737AF728" w14:textId="77777777" w:rsidR="008009E4" w:rsidRPr="008B5AA5" w:rsidRDefault="00000000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осознание прав и ответственности человека как члена общества.</w:t>
      </w:r>
    </w:p>
    <w:p w14:paraId="4F68B2B1" w14:textId="77777777" w:rsidR="008009E4" w:rsidRPr="008B5AA5" w:rsidRDefault="0000000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8B5AA5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14:paraId="7E9BFF32" w14:textId="77777777" w:rsidR="008009E4" w:rsidRPr="008B5AA5" w:rsidRDefault="00000000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проявление культуры общения, уважительного отношения к людям, их взглядам, признанию их индивидуальности; </w:t>
      </w:r>
    </w:p>
    <w:p w14:paraId="419A2BA2" w14:textId="77777777" w:rsidR="008009E4" w:rsidRPr="008B5AA5" w:rsidRDefault="00000000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5288B31A" w14:textId="77777777" w:rsidR="008009E4" w:rsidRPr="008B5AA5" w:rsidRDefault="00000000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— 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14:paraId="614BD0B3" w14:textId="77777777" w:rsidR="008009E4" w:rsidRPr="008B5AA5" w:rsidRDefault="00000000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8B5AA5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14:paraId="34923E37" w14:textId="77777777" w:rsidR="008009E4" w:rsidRPr="008B5AA5" w:rsidRDefault="00000000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69699FFD" w14:textId="77777777" w:rsidR="008009E4" w:rsidRPr="008B5AA5" w:rsidRDefault="00000000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полученных знаний в продуктивной и преобразующей деятельности, в разных видах художественной деятельности.</w:t>
      </w:r>
    </w:p>
    <w:p w14:paraId="142BAF37" w14:textId="77777777" w:rsidR="008009E4" w:rsidRPr="008B5AA5" w:rsidRDefault="0000000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8B5AA5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6AED7F95" w14:textId="77777777" w:rsidR="008009E4" w:rsidRPr="008B5AA5" w:rsidRDefault="00000000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</w:t>
      </w:r>
      <w:r w:rsidRPr="008B5AA5">
        <w:rPr>
          <w:lang w:val="ru-RU"/>
        </w:rPr>
        <w:br/>
      </w: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информационной); </w:t>
      </w:r>
    </w:p>
    <w:p w14:paraId="34447695" w14:textId="77777777" w:rsidR="008009E4" w:rsidRPr="008B5AA5" w:rsidRDefault="00000000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опыта эмоционального отношения к среде обитания, бережное отношение к физическому и психическому здоровью.</w:t>
      </w:r>
    </w:p>
    <w:p w14:paraId="41860AEB" w14:textId="77777777" w:rsidR="008009E4" w:rsidRPr="008B5AA5" w:rsidRDefault="008009E4">
      <w:pPr>
        <w:rPr>
          <w:lang w:val="ru-RU"/>
        </w:rPr>
        <w:sectPr w:rsidR="008009E4" w:rsidRPr="008B5AA5">
          <w:pgSz w:w="11900" w:h="16840"/>
          <w:pgMar w:top="298" w:right="648" w:bottom="450" w:left="666" w:header="720" w:footer="720" w:gutter="0"/>
          <w:cols w:space="720" w:equalWidth="0">
            <w:col w:w="10586" w:space="0"/>
          </w:cols>
          <w:docGrid w:linePitch="360"/>
        </w:sectPr>
      </w:pPr>
    </w:p>
    <w:p w14:paraId="4E5DBC93" w14:textId="77777777" w:rsidR="008009E4" w:rsidRPr="008B5AA5" w:rsidRDefault="008009E4">
      <w:pPr>
        <w:autoSpaceDE w:val="0"/>
        <w:autoSpaceDN w:val="0"/>
        <w:spacing w:after="78" w:line="220" w:lineRule="exact"/>
        <w:rPr>
          <w:lang w:val="ru-RU"/>
        </w:rPr>
      </w:pPr>
    </w:p>
    <w:p w14:paraId="7D18401F" w14:textId="77777777" w:rsidR="008009E4" w:rsidRPr="008B5AA5" w:rsidRDefault="00000000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8B5AA5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14:paraId="2660D49B" w14:textId="77777777" w:rsidR="008009E4" w:rsidRPr="008B5AA5" w:rsidRDefault="00000000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6BC91526" w14:textId="77777777" w:rsidR="008009E4" w:rsidRPr="008B5AA5" w:rsidRDefault="0000000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8B5AA5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14:paraId="1C3D40A7" w14:textId="77777777" w:rsidR="008009E4" w:rsidRPr="008B5AA5" w:rsidRDefault="00000000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—  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14:paraId="74E6053B" w14:textId="77777777" w:rsidR="008009E4" w:rsidRPr="008B5AA5" w:rsidRDefault="0000000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8B5AA5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14:paraId="37639BF9" w14:textId="77777777" w:rsidR="008009E4" w:rsidRPr="008B5AA5" w:rsidRDefault="00000000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в деятельности на первоначальные представления о научной картине мира; </w:t>
      </w:r>
    </w:p>
    <w:p w14:paraId="03637CE6" w14:textId="77777777" w:rsidR="008009E4" w:rsidRPr="008B5AA5" w:rsidRDefault="00000000">
      <w:pPr>
        <w:autoSpaceDE w:val="0"/>
        <w:autoSpaceDN w:val="0"/>
        <w:spacing w:before="192" w:after="0" w:line="271" w:lineRule="auto"/>
        <w:ind w:left="420" w:right="576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14:paraId="1ABB2414" w14:textId="77777777" w:rsidR="008009E4" w:rsidRPr="008B5AA5" w:rsidRDefault="00000000">
      <w:pPr>
        <w:autoSpaceDE w:val="0"/>
        <w:autoSpaceDN w:val="0"/>
        <w:spacing w:before="286" w:after="0" w:line="230" w:lineRule="auto"/>
        <w:rPr>
          <w:lang w:val="ru-RU"/>
        </w:rPr>
      </w:pPr>
      <w:r w:rsidRPr="008B5AA5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1863C04D" w14:textId="77777777" w:rsidR="008009E4" w:rsidRPr="008B5AA5" w:rsidRDefault="00000000">
      <w:pPr>
        <w:autoSpaceDE w:val="0"/>
        <w:autoSpaceDN w:val="0"/>
        <w:spacing w:before="346" w:after="0" w:line="262" w:lineRule="auto"/>
        <w:ind w:left="180" w:right="4752"/>
        <w:rPr>
          <w:lang w:val="ru-RU"/>
        </w:rPr>
      </w:pPr>
      <w:proofErr w:type="spellStart"/>
      <w:r w:rsidRPr="008B5AA5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Познавательныеуниверсальные</w:t>
      </w:r>
      <w:proofErr w:type="spellEnd"/>
      <w:r w:rsidRPr="008B5A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учебные действия: </w:t>
      </w:r>
      <w:r w:rsidRPr="008B5AA5">
        <w:rPr>
          <w:rFonts w:ascii="Times New Roman" w:eastAsia="Times New Roman" w:hAnsi="Times New Roman"/>
          <w:i/>
          <w:color w:val="000000"/>
          <w:sz w:val="24"/>
          <w:lang w:val="ru-RU"/>
        </w:rPr>
        <w:t>1</w:t>
      </w:r>
      <w:proofErr w:type="gramStart"/>
      <w:r w:rsidRPr="008B5AA5">
        <w:rPr>
          <w:rFonts w:ascii="Times New Roman" w:eastAsia="Times New Roman" w:hAnsi="Times New Roman"/>
          <w:i/>
          <w:color w:val="000000"/>
          <w:sz w:val="24"/>
          <w:lang w:val="ru-RU"/>
        </w:rPr>
        <w:t>)  Базовые</w:t>
      </w:r>
      <w:proofErr w:type="gramEnd"/>
      <w:r w:rsidRPr="008B5A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логические действия:</w:t>
      </w:r>
    </w:p>
    <w:p w14:paraId="45D503D1" w14:textId="77777777" w:rsidR="008009E4" w:rsidRPr="008B5AA5" w:rsidRDefault="00000000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18004B76" w14:textId="77777777" w:rsidR="008009E4" w:rsidRPr="008B5AA5" w:rsidRDefault="00000000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 </w:t>
      </w:r>
    </w:p>
    <w:p w14:paraId="5E5B9BDF" w14:textId="77777777" w:rsidR="008009E4" w:rsidRPr="008B5AA5" w:rsidRDefault="00000000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окружающего мира, устанавливать основания для сравнения, устанавливать аналогии; </w:t>
      </w:r>
    </w:p>
    <w:p w14:paraId="7B77A814" w14:textId="77777777" w:rsidR="008009E4" w:rsidRPr="008B5AA5" w:rsidRDefault="0000000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объединять части объекта (объекты) по определённому признаку; </w:t>
      </w:r>
    </w:p>
    <w:p w14:paraId="387800F3" w14:textId="77777777" w:rsidR="008009E4" w:rsidRPr="008B5AA5" w:rsidRDefault="00000000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существенный признак для классификации, классифицировать предложенные объекты; </w:t>
      </w:r>
    </w:p>
    <w:p w14:paraId="6EC94384" w14:textId="77777777" w:rsidR="008009E4" w:rsidRPr="008B5AA5" w:rsidRDefault="00000000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в рассматриваемых фактах, данных и наблюдениях на основе предложенного алгоритма; </w:t>
      </w:r>
    </w:p>
    <w:p w14:paraId="3A30059B" w14:textId="77777777" w:rsidR="008009E4" w:rsidRPr="008B5AA5" w:rsidRDefault="00000000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</w:t>
      </w:r>
    </w:p>
    <w:p w14:paraId="5F53DF74" w14:textId="77777777" w:rsidR="008009E4" w:rsidRPr="008B5AA5" w:rsidRDefault="0000000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8B5AA5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14:paraId="2FB03E4E" w14:textId="77777777" w:rsidR="008009E4" w:rsidRPr="008B5AA5" w:rsidRDefault="00000000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</w:t>
      </w:r>
    </w:p>
    <w:p w14:paraId="17531606" w14:textId="77777777" w:rsidR="008009E4" w:rsidRPr="008B5AA5" w:rsidRDefault="00000000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разницу между реальным и желательным состоянием объекта (ситуации) на основе предложенных вопросов; </w:t>
      </w:r>
    </w:p>
    <w:p w14:paraId="698095EE" w14:textId="77777777" w:rsidR="008009E4" w:rsidRPr="008B5AA5" w:rsidRDefault="00000000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0504BCAE" w14:textId="77777777" w:rsidR="008009E4" w:rsidRPr="008B5AA5" w:rsidRDefault="00000000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— 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</w:t>
      </w:r>
    </w:p>
    <w:p w14:paraId="21C7244C" w14:textId="77777777" w:rsidR="008009E4" w:rsidRPr="008B5AA5" w:rsidRDefault="008009E4">
      <w:pPr>
        <w:rPr>
          <w:lang w:val="ru-RU"/>
        </w:rPr>
        <w:sectPr w:rsidR="008009E4" w:rsidRPr="008B5AA5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FC83D37" w14:textId="77777777" w:rsidR="008009E4" w:rsidRPr="008B5AA5" w:rsidRDefault="008009E4">
      <w:pPr>
        <w:autoSpaceDE w:val="0"/>
        <w:autoSpaceDN w:val="0"/>
        <w:spacing w:after="66" w:line="220" w:lineRule="exact"/>
        <w:rPr>
          <w:lang w:val="ru-RU"/>
        </w:rPr>
      </w:pPr>
    </w:p>
    <w:p w14:paraId="6FE15D5D" w14:textId="77777777" w:rsidR="008009E4" w:rsidRPr="008B5AA5" w:rsidRDefault="00000000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последствия; коллективный труд и его результаты и </w:t>
      </w:r>
      <w:proofErr w:type="gramStart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др. )</w:t>
      </w:r>
      <w:proofErr w:type="gramEnd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</w:p>
    <w:p w14:paraId="33C7B8B0" w14:textId="77777777" w:rsidR="008009E4" w:rsidRPr="008B5AA5" w:rsidRDefault="00000000">
      <w:pPr>
        <w:autoSpaceDE w:val="0"/>
        <w:autoSpaceDN w:val="0"/>
        <w:spacing w:before="190" w:after="0" w:line="271" w:lineRule="auto"/>
        <w:ind w:left="240" w:right="72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—следствие); </w:t>
      </w:r>
    </w:p>
    <w:p w14:paraId="1005142D" w14:textId="77777777" w:rsidR="008009E4" w:rsidRPr="008B5AA5" w:rsidRDefault="00000000">
      <w:pPr>
        <w:autoSpaceDE w:val="0"/>
        <w:autoSpaceDN w:val="0"/>
        <w:spacing w:before="190" w:after="0" w:line="262" w:lineRule="auto"/>
        <w:ind w:left="240" w:right="1152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14:paraId="2DE3CCD4" w14:textId="77777777" w:rsidR="008009E4" w:rsidRPr="008B5AA5" w:rsidRDefault="00000000">
      <w:pPr>
        <w:autoSpaceDE w:val="0"/>
        <w:autoSpaceDN w:val="0"/>
        <w:spacing w:before="178" w:after="0" w:line="230" w:lineRule="auto"/>
        <w:rPr>
          <w:lang w:val="ru-RU"/>
        </w:rPr>
      </w:pPr>
      <w:r w:rsidRPr="008B5AA5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14:paraId="1735A9A0" w14:textId="77777777" w:rsidR="008009E4" w:rsidRPr="008B5AA5" w:rsidRDefault="00000000">
      <w:pPr>
        <w:autoSpaceDE w:val="0"/>
        <w:autoSpaceDN w:val="0"/>
        <w:spacing w:before="178" w:after="0" w:line="262" w:lineRule="auto"/>
        <w:ind w:left="240" w:right="144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различные источники для поиска информации, выбирать источник получения информации с учётом учебной задачи; </w:t>
      </w:r>
    </w:p>
    <w:p w14:paraId="00B912FB" w14:textId="77777777" w:rsidR="008009E4" w:rsidRPr="008B5AA5" w:rsidRDefault="00000000">
      <w:pPr>
        <w:autoSpaceDE w:val="0"/>
        <w:autoSpaceDN w:val="0"/>
        <w:spacing w:before="192" w:after="0" w:line="262" w:lineRule="auto"/>
        <w:ind w:left="240" w:right="1008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представленную в явном виде; </w:t>
      </w:r>
    </w:p>
    <w:p w14:paraId="5719CEF8" w14:textId="77777777" w:rsidR="008009E4" w:rsidRPr="008B5AA5" w:rsidRDefault="00000000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1425EB3F" w14:textId="77777777" w:rsidR="008009E4" w:rsidRPr="008B5AA5" w:rsidRDefault="00000000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графическую, аудиовизуальную информацию; </w:t>
      </w:r>
    </w:p>
    <w:p w14:paraId="0DBE8517" w14:textId="77777777" w:rsidR="008009E4" w:rsidRPr="008B5AA5" w:rsidRDefault="00000000">
      <w:pPr>
        <w:autoSpaceDE w:val="0"/>
        <w:autoSpaceDN w:val="0"/>
        <w:spacing w:before="190" w:after="0" w:line="262" w:lineRule="auto"/>
        <w:ind w:left="240" w:right="72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и интерпретировать графически представленную информацию (схему, таблицу, иллюстрацию); </w:t>
      </w:r>
    </w:p>
    <w:p w14:paraId="6104757B" w14:textId="77777777" w:rsidR="008009E4" w:rsidRPr="008B5AA5" w:rsidRDefault="00000000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информационной безопасности в условиях контролируемого доступа в Интернет (с помощью учителя); </w:t>
      </w:r>
    </w:p>
    <w:p w14:paraId="031BDD62" w14:textId="77777777" w:rsidR="008009E4" w:rsidRPr="008B5AA5" w:rsidRDefault="00000000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 создавать текстовую, видео, графическую, звуковую информацию в соответствии с учебной задачей;</w:t>
      </w:r>
    </w:p>
    <w:p w14:paraId="5F08A914" w14:textId="77777777" w:rsidR="008009E4" w:rsidRPr="008B5AA5" w:rsidRDefault="00000000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—  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6A4B521C" w14:textId="77777777" w:rsidR="008009E4" w:rsidRPr="008B5AA5" w:rsidRDefault="00000000">
      <w:pPr>
        <w:autoSpaceDE w:val="0"/>
        <w:autoSpaceDN w:val="0"/>
        <w:spacing w:before="178" w:after="0" w:line="230" w:lineRule="auto"/>
        <w:rPr>
          <w:lang w:val="ru-RU"/>
        </w:rPr>
      </w:pPr>
      <w:r w:rsidRPr="008B5AA5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действия:</w:t>
      </w:r>
    </w:p>
    <w:p w14:paraId="6699F7F4" w14:textId="77777777" w:rsidR="008009E4" w:rsidRPr="008B5AA5" w:rsidRDefault="00000000">
      <w:pPr>
        <w:autoSpaceDE w:val="0"/>
        <w:autoSpaceDN w:val="0"/>
        <w:spacing w:before="178" w:after="0" w:line="262" w:lineRule="auto"/>
        <w:ind w:left="240" w:right="576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диалогов задавать вопросы, высказывать суждения, оценивать выступления участников; </w:t>
      </w:r>
    </w:p>
    <w:p w14:paraId="3BCA282D" w14:textId="77777777" w:rsidR="008009E4" w:rsidRPr="008B5AA5" w:rsidRDefault="00000000">
      <w:pPr>
        <w:autoSpaceDE w:val="0"/>
        <w:autoSpaceDN w:val="0"/>
        <w:spacing w:before="192" w:after="0" w:line="262" w:lineRule="auto"/>
        <w:ind w:left="24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55742CB3" w14:textId="77777777" w:rsidR="008009E4" w:rsidRPr="008B5AA5" w:rsidRDefault="00000000">
      <w:pPr>
        <w:autoSpaceDE w:val="0"/>
        <w:autoSpaceDN w:val="0"/>
        <w:spacing w:before="192" w:after="0" w:line="262" w:lineRule="auto"/>
        <w:ind w:left="240" w:right="576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ведения диалога и дискуссии; проявлять уважительное отношение к собеседнику; </w:t>
      </w:r>
    </w:p>
    <w:p w14:paraId="64E3AD83" w14:textId="77777777" w:rsidR="008009E4" w:rsidRPr="008B5AA5" w:rsidRDefault="00000000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0D84564E" w14:textId="77777777" w:rsidR="008009E4" w:rsidRPr="008B5AA5" w:rsidRDefault="00000000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устные и письменные тексты (описание, рассуждение, повествование); </w:t>
      </w:r>
    </w:p>
    <w:p w14:paraId="28EFAE67" w14:textId="77777777" w:rsidR="008009E4" w:rsidRPr="008B5AA5" w:rsidRDefault="00000000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0E026483" w14:textId="77777777" w:rsidR="008009E4" w:rsidRPr="008B5AA5" w:rsidRDefault="00000000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0CD6A6D2" w14:textId="77777777" w:rsidR="008009E4" w:rsidRPr="008B5AA5" w:rsidRDefault="00000000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готовить небольшие публичные выступления с возможной презентацией (текст, рисунки, фото, плакаты и </w:t>
      </w:r>
      <w:proofErr w:type="gramStart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др. )</w:t>
      </w:r>
      <w:proofErr w:type="gramEnd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 к тексту выступления.</w:t>
      </w:r>
    </w:p>
    <w:p w14:paraId="21CA86BB" w14:textId="77777777" w:rsidR="008009E4" w:rsidRPr="008B5AA5" w:rsidRDefault="008009E4">
      <w:pPr>
        <w:rPr>
          <w:lang w:val="ru-RU"/>
        </w:rPr>
        <w:sectPr w:rsidR="008009E4" w:rsidRPr="008B5AA5">
          <w:pgSz w:w="11900" w:h="16840"/>
          <w:pgMar w:top="286" w:right="790" w:bottom="438" w:left="846" w:header="720" w:footer="720" w:gutter="0"/>
          <w:cols w:space="720" w:equalWidth="0">
            <w:col w:w="10264" w:space="0"/>
          </w:cols>
          <w:docGrid w:linePitch="360"/>
        </w:sectPr>
      </w:pPr>
    </w:p>
    <w:p w14:paraId="719F6F80" w14:textId="77777777" w:rsidR="008009E4" w:rsidRPr="008B5AA5" w:rsidRDefault="008009E4">
      <w:pPr>
        <w:autoSpaceDE w:val="0"/>
        <w:autoSpaceDN w:val="0"/>
        <w:spacing w:after="78" w:line="220" w:lineRule="exact"/>
        <w:rPr>
          <w:lang w:val="ru-RU"/>
        </w:rPr>
      </w:pPr>
    </w:p>
    <w:p w14:paraId="0C856ADA" w14:textId="77777777" w:rsidR="008009E4" w:rsidRPr="008B5AA5" w:rsidRDefault="00000000">
      <w:pPr>
        <w:autoSpaceDE w:val="0"/>
        <w:autoSpaceDN w:val="0"/>
        <w:spacing w:after="0" w:line="262" w:lineRule="auto"/>
        <w:ind w:left="180" w:right="4896"/>
        <w:rPr>
          <w:lang w:val="ru-RU"/>
        </w:rPr>
      </w:pPr>
      <w:r w:rsidRPr="008B5A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универсальные учебные действия: </w:t>
      </w:r>
      <w:r w:rsidRPr="008B5AA5">
        <w:rPr>
          <w:rFonts w:ascii="Times New Roman" w:eastAsia="Times New Roman" w:hAnsi="Times New Roman"/>
          <w:i/>
          <w:color w:val="000000"/>
          <w:sz w:val="24"/>
          <w:lang w:val="ru-RU"/>
        </w:rPr>
        <w:t>1</w:t>
      </w:r>
      <w:proofErr w:type="gramStart"/>
      <w:r w:rsidRPr="008B5AA5">
        <w:rPr>
          <w:rFonts w:ascii="Times New Roman" w:eastAsia="Times New Roman" w:hAnsi="Times New Roman"/>
          <w:i/>
          <w:color w:val="000000"/>
          <w:sz w:val="24"/>
          <w:lang w:val="ru-RU"/>
        </w:rPr>
        <w:t>)  Самоорганизация</w:t>
      </w:r>
      <w:proofErr w:type="gramEnd"/>
      <w:r w:rsidRPr="008B5AA5">
        <w:rPr>
          <w:rFonts w:ascii="Times New Roman" w:eastAsia="Times New Roman" w:hAnsi="Times New Roman"/>
          <w:i/>
          <w:color w:val="000000"/>
          <w:sz w:val="24"/>
          <w:lang w:val="ru-RU"/>
        </w:rPr>
        <w:t>:</w:t>
      </w:r>
    </w:p>
    <w:p w14:paraId="7560EFA7" w14:textId="77777777" w:rsidR="008009E4" w:rsidRPr="008B5AA5" w:rsidRDefault="00000000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самостоятельно или с небольшой помощью учителя действия по решению учебной задачи; </w:t>
      </w:r>
    </w:p>
    <w:p w14:paraId="22D6DE4B" w14:textId="77777777" w:rsidR="008009E4" w:rsidRPr="008B5AA5" w:rsidRDefault="0000000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 и операций.</w:t>
      </w:r>
    </w:p>
    <w:p w14:paraId="281AAA34" w14:textId="77777777" w:rsidR="008009E4" w:rsidRPr="008B5AA5" w:rsidRDefault="0000000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8B5AA5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14:paraId="22006742" w14:textId="77777777" w:rsidR="008009E4" w:rsidRPr="008B5AA5" w:rsidRDefault="00000000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деятельности; </w:t>
      </w:r>
    </w:p>
    <w:p w14:paraId="048604B4" w14:textId="77777777" w:rsidR="008009E4" w:rsidRPr="008B5AA5" w:rsidRDefault="00000000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в своей работе и устанавливать их причины; корректировать свои действия при необходимости (с небольшой помощью учителя); </w:t>
      </w:r>
    </w:p>
    <w:p w14:paraId="246F29EF" w14:textId="77777777" w:rsidR="008009E4" w:rsidRPr="008B5AA5" w:rsidRDefault="00000000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— 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14:paraId="57A886AC" w14:textId="77777777" w:rsidR="008009E4" w:rsidRPr="008B5AA5" w:rsidRDefault="0000000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8B5AA5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</w:t>
      </w: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14:paraId="77434DF2" w14:textId="77777777" w:rsidR="008009E4" w:rsidRPr="008B5AA5" w:rsidRDefault="00000000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объективно оценивать результаты своей деятельности, соотносить свою оценку с оценкой учителя; </w:t>
      </w:r>
    </w:p>
    <w:p w14:paraId="6C123878" w14:textId="77777777" w:rsidR="008009E4" w:rsidRPr="008B5AA5" w:rsidRDefault="00000000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—  оценивать целесообразность выбранных способов действия, при необходимости корректировать их.</w:t>
      </w:r>
    </w:p>
    <w:p w14:paraId="120D41AB" w14:textId="77777777" w:rsidR="008009E4" w:rsidRPr="008B5AA5" w:rsidRDefault="0000000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8B5AA5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14:paraId="219CEA28" w14:textId="77777777" w:rsidR="008009E4" w:rsidRPr="008B5AA5" w:rsidRDefault="00000000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значение коллективной деятельности для успешного решения учебной </w:t>
      </w:r>
      <w:r w:rsidRPr="008B5AA5">
        <w:rPr>
          <w:lang w:val="ru-RU"/>
        </w:rPr>
        <w:br/>
      </w: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1BCFBA61" w14:textId="77777777" w:rsidR="008009E4" w:rsidRPr="008B5AA5" w:rsidRDefault="00000000">
      <w:pPr>
        <w:autoSpaceDE w:val="0"/>
        <w:autoSpaceDN w:val="0"/>
        <w:spacing w:before="190" w:after="0" w:line="262" w:lineRule="auto"/>
        <w:ind w:left="420" w:right="1584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0B2DD769" w14:textId="77777777" w:rsidR="008009E4" w:rsidRPr="008B5AA5" w:rsidRDefault="0000000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готовность руководить, выполнять поручения, подчиняться; </w:t>
      </w:r>
    </w:p>
    <w:p w14:paraId="78AD8526" w14:textId="77777777" w:rsidR="008009E4" w:rsidRPr="008B5AA5" w:rsidRDefault="00000000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правила совместной деятельности: справедливо распределять и оценивать работу каждого участника; считаться с наличием разных мнений; не </w:t>
      </w:r>
      <w:proofErr w:type="gramStart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допускать  конфликтов</w:t>
      </w:r>
      <w:proofErr w:type="gramEnd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, при их возникновении мирно разрешать без участия взрослого; </w:t>
      </w:r>
    </w:p>
    <w:p w14:paraId="33D9F0E0" w14:textId="77777777" w:rsidR="008009E4" w:rsidRPr="008B5AA5" w:rsidRDefault="00000000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работы.</w:t>
      </w:r>
    </w:p>
    <w:p w14:paraId="4AFA94C5" w14:textId="77777777" w:rsidR="008009E4" w:rsidRPr="008B5AA5" w:rsidRDefault="00000000">
      <w:pPr>
        <w:autoSpaceDE w:val="0"/>
        <w:autoSpaceDN w:val="0"/>
        <w:spacing w:before="288" w:after="0" w:line="230" w:lineRule="auto"/>
        <w:rPr>
          <w:lang w:val="ru-RU"/>
        </w:rPr>
      </w:pPr>
      <w:r w:rsidRPr="008B5AA5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0A2A29C7" w14:textId="77777777" w:rsidR="008009E4" w:rsidRPr="008B5AA5" w:rsidRDefault="00000000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8B5A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 классе </w:t>
      </w: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</w:p>
    <w:p w14:paraId="0E917377" w14:textId="77777777" w:rsidR="008009E4" w:rsidRPr="008B5AA5" w:rsidRDefault="00000000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7D074A3C" w14:textId="77777777" w:rsidR="008009E4" w:rsidRPr="008B5AA5" w:rsidRDefault="0000000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название своего населённого пункта, региона, страны; </w:t>
      </w:r>
    </w:p>
    <w:p w14:paraId="1BB7CDDE" w14:textId="77777777" w:rsidR="008009E4" w:rsidRPr="008B5AA5" w:rsidRDefault="00000000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7561910A" w14:textId="77777777" w:rsidR="008009E4" w:rsidRPr="008B5AA5" w:rsidRDefault="00000000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</w:t>
      </w:r>
      <w:r w:rsidRPr="008B5AA5">
        <w:rPr>
          <w:lang w:val="ru-RU"/>
        </w:rPr>
        <w:br/>
      </w:r>
      <w:proofErr w:type="gramStart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животных(</w:t>
      </w:r>
      <w:proofErr w:type="gramEnd"/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насекомые, рыбы, птицы, звери); </w:t>
      </w:r>
    </w:p>
    <w:p w14:paraId="3B063334" w14:textId="77777777" w:rsidR="008009E4" w:rsidRPr="008B5AA5" w:rsidRDefault="008009E4">
      <w:pPr>
        <w:rPr>
          <w:lang w:val="ru-RU"/>
        </w:rPr>
        <w:sectPr w:rsidR="008009E4" w:rsidRPr="008B5AA5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7E7346B" w14:textId="77777777" w:rsidR="008009E4" w:rsidRPr="008B5AA5" w:rsidRDefault="008009E4">
      <w:pPr>
        <w:autoSpaceDE w:val="0"/>
        <w:autoSpaceDN w:val="0"/>
        <w:spacing w:after="108" w:line="220" w:lineRule="exact"/>
        <w:rPr>
          <w:lang w:val="ru-RU"/>
        </w:rPr>
      </w:pPr>
    </w:p>
    <w:p w14:paraId="7BD2E79A" w14:textId="77777777" w:rsidR="008009E4" w:rsidRPr="008B5AA5" w:rsidRDefault="00000000">
      <w:pPr>
        <w:autoSpaceDE w:val="0"/>
        <w:autoSpaceDN w:val="0"/>
        <w:spacing w:after="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650BED2A" w14:textId="77777777" w:rsidR="008009E4" w:rsidRPr="008B5AA5" w:rsidRDefault="00000000">
      <w:pPr>
        <w:autoSpaceDE w:val="0"/>
        <w:autoSpaceDN w:val="0"/>
        <w:spacing w:before="190" w:after="0" w:line="230" w:lineRule="auto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правила ухода за комнатными растениями и домашними животными; </w:t>
      </w:r>
    </w:p>
    <w:p w14:paraId="15964598" w14:textId="77777777" w:rsidR="008009E4" w:rsidRPr="008B5AA5" w:rsidRDefault="00000000">
      <w:pPr>
        <w:autoSpaceDE w:val="0"/>
        <w:autoSpaceDN w:val="0"/>
        <w:spacing w:before="190" w:after="0"/>
        <w:ind w:right="144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40F889D2" w14:textId="77777777" w:rsidR="008009E4" w:rsidRPr="008B5AA5" w:rsidRDefault="00000000">
      <w:pPr>
        <w:autoSpaceDE w:val="0"/>
        <w:autoSpaceDN w:val="0"/>
        <w:spacing w:before="192" w:after="0" w:line="230" w:lineRule="auto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для ответов на вопросы небольшие тексты о природе и обществе; </w:t>
      </w:r>
    </w:p>
    <w:p w14:paraId="19CC2092" w14:textId="77777777" w:rsidR="008009E4" w:rsidRPr="008B5AA5" w:rsidRDefault="00000000">
      <w:pPr>
        <w:autoSpaceDE w:val="0"/>
        <w:autoSpaceDN w:val="0"/>
        <w:spacing w:before="192" w:after="0" w:line="262" w:lineRule="auto"/>
        <w:ind w:right="432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470A4E5D" w14:textId="77777777" w:rsidR="008009E4" w:rsidRPr="008B5AA5" w:rsidRDefault="00000000">
      <w:pPr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716D3101" w14:textId="77777777" w:rsidR="008009E4" w:rsidRPr="008B5AA5" w:rsidRDefault="00000000">
      <w:pPr>
        <w:autoSpaceDE w:val="0"/>
        <w:autoSpaceDN w:val="0"/>
        <w:spacing w:before="190" w:after="0" w:line="230" w:lineRule="auto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здорового питания и личной гигиены; </w:t>
      </w:r>
    </w:p>
    <w:p w14:paraId="04FDF0CC" w14:textId="77777777" w:rsidR="008009E4" w:rsidRPr="008B5AA5" w:rsidRDefault="00000000">
      <w:pPr>
        <w:autoSpaceDE w:val="0"/>
        <w:autoSpaceDN w:val="0"/>
        <w:spacing w:before="190" w:after="0" w:line="230" w:lineRule="auto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пешехода; </w:t>
      </w:r>
    </w:p>
    <w:p w14:paraId="1D0B7849" w14:textId="77777777" w:rsidR="008009E4" w:rsidRPr="008B5AA5" w:rsidRDefault="00000000">
      <w:pPr>
        <w:autoSpaceDE w:val="0"/>
        <w:autoSpaceDN w:val="0"/>
        <w:spacing w:before="190" w:after="0" w:line="230" w:lineRule="auto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в природе; </w:t>
      </w:r>
    </w:p>
    <w:p w14:paraId="5C124882" w14:textId="77777777" w:rsidR="008009E4" w:rsidRPr="008B5AA5" w:rsidRDefault="00000000">
      <w:pPr>
        <w:autoSpaceDE w:val="0"/>
        <w:autoSpaceDN w:val="0"/>
        <w:spacing w:before="190" w:after="0" w:line="262" w:lineRule="auto"/>
        <w:ind w:right="1008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—  с помощью взрослых (учителя, родителей) пользоваться электронным дневником и электронными ресурсами школы.</w:t>
      </w:r>
    </w:p>
    <w:p w14:paraId="447481B6" w14:textId="77777777" w:rsidR="008009E4" w:rsidRPr="008B5AA5" w:rsidRDefault="008009E4">
      <w:pPr>
        <w:rPr>
          <w:lang w:val="ru-RU"/>
        </w:rPr>
        <w:sectPr w:rsidR="008009E4" w:rsidRPr="008B5AA5">
          <w:pgSz w:w="11900" w:h="16840"/>
          <w:pgMar w:top="328" w:right="840" w:bottom="1440" w:left="1086" w:header="720" w:footer="720" w:gutter="0"/>
          <w:cols w:space="720" w:equalWidth="0">
            <w:col w:w="9974" w:space="0"/>
          </w:cols>
          <w:docGrid w:linePitch="360"/>
        </w:sectPr>
      </w:pPr>
    </w:p>
    <w:p w14:paraId="44A0FED4" w14:textId="77777777" w:rsidR="008009E4" w:rsidRPr="008B5AA5" w:rsidRDefault="008009E4">
      <w:pPr>
        <w:autoSpaceDE w:val="0"/>
        <w:autoSpaceDN w:val="0"/>
        <w:spacing w:after="64" w:line="220" w:lineRule="exact"/>
        <w:rPr>
          <w:lang w:val="ru-RU"/>
        </w:rPr>
      </w:pPr>
    </w:p>
    <w:p w14:paraId="6F5CF171" w14:textId="77777777" w:rsidR="008009E4" w:rsidRDefault="00000000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22"/>
        <w:gridCol w:w="528"/>
        <w:gridCol w:w="1106"/>
        <w:gridCol w:w="1140"/>
        <w:gridCol w:w="864"/>
        <w:gridCol w:w="4636"/>
        <w:gridCol w:w="1272"/>
        <w:gridCol w:w="1466"/>
      </w:tblGrid>
      <w:tr w:rsidR="008009E4" w14:paraId="60D2C87F" w14:textId="77777777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76181" w14:textId="77777777" w:rsidR="008009E4" w:rsidRDefault="00000000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54699B" w14:textId="77777777" w:rsidR="008009E4" w:rsidRPr="008B5AA5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642DB0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396C44" w14:textId="77777777" w:rsidR="008009E4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FB3070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E1A52" w14:textId="77777777" w:rsidR="008009E4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C48943" w14:textId="77777777" w:rsidR="008009E4" w:rsidRDefault="00000000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8009E4" w14:paraId="04A479C0" w14:textId="77777777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2A567" w14:textId="77777777" w:rsidR="008009E4" w:rsidRDefault="008009E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01E2A" w14:textId="77777777" w:rsidR="008009E4" w:rsidRDefault="008009E4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841D825" w14:textId="77777777" w:rsidR="008009E4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0DE7B2" w14:textId="77777777" w:rsidR="008009E4" w:rsidRDefault="00000000">
            <w:pPr>
              <w:autoSpaceDE w:val="0"/>
              <w:autoSpaceDN w:val="0"/>
              <w:spacing w:before="78" w:after="0" w:line="245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7E72DB" w14:textId="77777777" w:rsidR="008009E4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8F136" w14:textId="77777777" w:rsidR="008009E4" w:rsidRDefault="008009E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A5A31" w14:textId="77777777" w:rsidR="008009E4" w:rsidRDefault="008009E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2DEC6" w14:textId="77777777" w:rsidR="008009E4" w:rsidRDefault="008009E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904A9" w14:textId="77777777" w:rsidR="008009E4" w:rsidRDefault="008009E4"/>
        </w:tc>
      </w:tr>
      <w:tr w:rsidR="008009E4" w14:paraId="7AF0749A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DF70A0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общество.</w:t>
            </w:r>
          </w:p>
        </w:tc>
      </w:tr>
      <w:tr w:rsidR="008009E4" w14:paraId="6FC9967F" w14:textId="77777777">
        <w:trPr>
          <w:trHeight w:hRule="exact" w:val="73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B626E9" w14:textId="77777777" w:rsidR="008009E4" w:rsidRDefault="000000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0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FFB94B" w14:textId="77777777" w:rsidR="008009E4" w:rsidRPr="008B5AA5" w:rsidRDefault="0000000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Школьные традиции и праздники. Классный, школьный коллектив, совместная деятельность.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8746DCD" w14:textId="77777777" w:rsidR="008009E4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53F79" w14:textId="77777777" w:rsidR="008009E4" w:rsidRDefault="00000000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80AAF2" w14:textId="77777777" w:rsidR="008009E4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2AE346" w14:textId="77777777" w:rsidR="008009E4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02.09.2022 06.09.2022</w:t>
            </w:r>
          </w:p>
        </w:tc>
        <w:tc>
          <w:tcPr>
            <w:tcW w:w="46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5DDAB4" w14:textId="77777777" w:rsidR="008009E4" w:rsidRPr="008B5AA5" w:rsidRDefault="00000000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Экскурсия по школе, знакомство с помещениями;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9C2959" w14:textId="77777777" w:rsidR="008009E4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EAFBC5" w14:textId="77777777" w:rsidR="008009E4" w:rsidRDefault="000000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09E4" w14:paraId="289EC3C1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9F6F7D" w14:textId="77777777" w:rsidR="008009E4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84D0DF" w14:textId="77777777" w:rsidR="008009E4" w:rsidRPr="008B5AA5" w:rsidRDefault="0000000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Одноклассники, взаимоотношения между ними; ценность дружбы, взаимной помощи.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04DD946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95193C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60597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12FD3" w14:textId="77777777" w:rsidR="008009E4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09.09.2022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D46D72" w14:textId="77777777" w:rsidR="008009E4" w:rsidRPr="008B5AA5" w:rsidRDefault="0000000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ситуаций по теме «Правила поведения в классе и в школе»;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77864F" w14:textId="77777777" w:rsidR="008009E4" w:rsidRDefault="00000000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683AA6" w14:textId="77777777" w:rsidR="008009E4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09E4" w14:paraId="15B581A8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C88798" w14:textId="77777777" w:rsidR="008009E4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06D32C" w14:textId="77777777" w:rsidR="008009E4" w:rsidRPr="008B5AA5" w:rsidRDefault="0000000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Рабочее место школьника. Правила безопасной работы на учебном месте, режим труда и отдыха.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DE009B0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E08272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F943A0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A446C3" w14:textId="77777777" w:rsidR="008009E4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13.09.2022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3B8792" w14:textId="77777777" w:rsidR="008009E4" w:rsidRPr="008B5AA5" w:rsidRDefault="000000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«Как содержать рабочее место в порядке»;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CCD8FD" w14:textId="77777777" w:rsidR="008009E4" w:rsidRDefault="00000000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AD196F" w14:textId="77777777" w:rsidR="008009E4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http://kopilurokov.ru</w:t>
            </w:r>
          </w:p>
        </w:tc>
      </w:tr>
      <w:tr w:rsidR="008009E4" w14:paraId="377114A4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3BC4B3" w14:textId="77777777" w:rsidR="008009E4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5E97B" w14:textId="77777777" w:rsidR="008009E4" w:rsidRPr="008B5AA5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Россия Москва — столица России. Народы России.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F0B079A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2F5259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76EB08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2395C8" w14:textId="77777777" w:rsidR="008009E4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20.09.2022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35E781" w14:textId="77777777" w:rsidR="008009E4" w:rsidRPr="008B5AA5" w:rsidRDefault="00000000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и обсуждение иллюстраций, видеофрагментов и других материалов (по выбору) на темы «Москва — столица </w:t>
            </w:r>
            <w:proofErr w:type="spellStart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России</w:t>
            </w:r>
            <w:proofErr w:type="gramStart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Экскурсия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 Москве»;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FF3580" w14:textId="77777777" w:rsidR="008009E4" w:rsidRPr="008B5AA5" w:rsidRDefault="00000000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Самооценка с </w:t>
            </w:r>
            <w:r w:rsidRPr="008B5AA5">
              <w:rPr>
                <w:lang w:val="ru-RU"/>
              </w:rPr>
              <w:br/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B45016" w14:textId="77777777" w:rsidR="008009E4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http://kopilurokov.ru</w:t>
            </w:r>
          </w:p>
        </w:tc>
      </w:tr>
      <w:tr w:rsidR="008009E4" w14:paraId="61BF8EFD" w14:textId="77777777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319759" w14:textId="77777777" w:rsidR="008009E4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87D48C" w14:textId="77777777" w:rsidR="008009E4" w:rsidRPr="008B5AA5" w:rsidRDefault="00000000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Первоначальные сведения о родном крае. Название своего   населённого пункта (города, села), региона.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2F1E6F0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354435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864F84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A55684" w14:textId="77777777" w:rsidR="008009E4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23.09.2022 27.09.2022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4DE71" w14:textId="77777777" w:rsidR="008009E4" w:rsidRPr="008B5AA5" w:rsidRDefault="00000000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Экскурсии, целевые прогулки, просмотр иллюстраций, видеофрагментов и других материалов (по вы бору) на </w:t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тему«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Москва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— столица России»;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0682BE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D2B03B" w14:textId="77777777" w:rsidR="008009E4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09E4" w14:paraId="4C3D5D40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DD6BA9" w14:textId="77777777" w:rsidR="008009E4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77ED84" w14:textId="77777777" w:rsidR="008009E4" w:rsidRPr="008B5AA5" w:rsidRDefault="0000000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Культурные объекты родного края. Труд людей. Ценность и красота рукотворного мира.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4DFA07F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1CDCD0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4FE5A2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298265" w14:textId="77777777" w:rsidR="008009E4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30.09.2022 07.10.2022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7C30FC" w14:textId="77777777" w:rsidR="008009E4" w:rsidRPr="008B5AA5" w:rsidRDefault="00000000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Экскурсии, целевые прогулки, просмотр иллюстраций, видеофрагментов и других материалов (по вы бору) на </w:t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тему«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Москва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— столица России»;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701AA5" w14:textId="77777777" w:rsidR="008009E4" w:rsidRPr="008B5AA5" w:rsidRDefault="0000000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8B5AA5">
              <w:rPr>
                <w:lang w:val="ru-RU"/>
              </w:rPr>
              <w:br/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BB29BE" w14:textId="77777777" w:rsidR="008009E4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09E4" w14:paraId="5DE0FF5B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F4A6C" w14:textId="77777777" w:rsidR="008009E4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6F9D5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Правила поведения в социуме.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BEB5018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6CA242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996312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7A59A4" w14:textId="77777777" w:rsidR="008009E4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11.10.2022 14.10.2022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CDD9F1" w14:textId="77777777" w:rsidR="008009E4" w:rsidRPr="008B5AA5" w:rsidRDefault="0000000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«Правила поведения в учреждениях культуры — в театре, музее, библиотеке»;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2EEBEF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1E138E" w14:textId="77777777" w:rsidR="008009E4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09E4" w14:paraId="20DD27F0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B13EEC" w14:textId="77777777" w:rsidR="008009E4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C796AF" w14:textId="77777777" w:rsidR="008009E4" w:rsidRPr="008B5AA5" w:rsidRDefault="00000000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Моя семья в прошлом и настоящем. Имена и фамилии членов семьи, их профессии.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8ECA531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8A3F1D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A40E2F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C0E1F7" w14:textId="77777777" w:rsidR="008009E4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18.10.2022 21.10.2022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A97FBF" w14:textId="77777777" w:rsidR="008009E4" w:rsidRPr="008B5AA5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по теме «Что такое семья»;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69302" w14:textId="77777777" w:rsidR="008009E4" w:rsidRPr="008B5AA5" w:rsidRDefault="00000000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8B5AA5">
              <w:rPr>
                <w:lang w:val="ru-RU"/>
              </w:rPr>
              <w:br/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29EA6" w14:textId="77777777" w:rsidR="008009E4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09E4" w14:paraId="56888E20" w14:textId="77777777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51EFBD" w14:textId="77777777" w:rsidR="008009E4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66FF6C" w14:textId="77777777" w:rsidR="008009E4" w:rsidRDefault="00000000">
            <w:pPr>
              <w:autoSpaceDE w:val="0"/>
              <w:autoSpaceDN w:val="0"/>
              <w:spacing w:before="78" w:after="0" w:line="245" w:lineRule="auto"/>
              <w:ind w:left="72" w:right="720"/>
            </w:pPr>
            <w:r w:rsidRPr="008B5A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Взаимоотношения и взаимопомощь в семье.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Совместный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труд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отдых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B61C34D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E3E7C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FFE8E5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968ED5" w14:textId="77777777" w:rsidR="008009E4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25.10.2022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F23B99" w14:textId="77777777" w:rsidR="008009E4" w:rsidRPr="008B5AA5" w:rsidRDefault="0000000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 детей по теме «Как наша семья проводит свободное время»;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E53B98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BF5FB" w14:textId="77777777" w:rsidR="008009E4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09E4" w14:paraId="0C8C3201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C149B3" w14:textId="77777777" w:rsidR="008009E4" w:rsidRDefault="000000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53D55" w14:textId="77777777" w:rsidR="008009E4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Домашний адрес.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67EAF89" w14:textId="77777777" w:rsidR="008009E4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20E373" w14:textId="77777777" w:rsidR="008009E4" w:rsidRDefault="00000000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C293F6" w14:textId="77777777" w:rsidR="008009E4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30E65" w14:textId="77777777" w:rsidR="008009E4" w:rsidRDefault="000000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28.10.2022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3C2438" w14:textId="77777777" w:rsidR="008009E4" w:rsidRPr="008B5AA5" w:rsidRDefault="0000000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иллюстративным материалом: рассматривание фото, репродукций на тему «Семья»;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61EA3" w14:textId="77777777" w:rsidR="008009E4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1FFB9" w14:textId="77777777" w:rsidR="008009E4" w:rsidRDefault="000000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09E4" w14:paraId="4A20B484" w14:textId="77777777">
        <w:trPr>
          <w:trHeight w:hRule="exact" w:val="348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670303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FEB8232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0484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EEBEF7" w14:textId="77777777" w:rsidR="008009E4" w:rsidRDefault="008009E4"/>
        </w:tc>
      </w:tr>
      <w:tr w:rsidR="008009E4" w14:paraId="70DC412B" w14:textId="7777777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B9FAED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природа.</w:t>
            </w:r>
          </w:p>
        </w:tc>
      </w:tr>
    </w:tbl>
    <w:p w14:paraId="4CBCFE1D" w14:textId="77777777" w:rsidR="008009E4" w:rsidRDefault="008009E4">
      <w:pPr>
        <w:autoSpaceDE w:val="0"/>
        <w:autoSpaceDN w:val="0"/>
        <w:spacing w:after="0" w:line="14" w:lineRule="exact"/>
      </w:pPr>
    </w:p>
    <w:p w14:paraId="096D832B" w14:textId="77777777" w:rsidR="008009E4" w:rsidRDefault="008009E4">
      <w:pPr>
        <w:sectPr w:rsidR="008009E4">
          <w:pgSz w:w="16840" w:h="11900"/>
          <w:pgMar w:top="282" w:right="640" w:bottom="49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494DB9EC" w14:textId="77777777" w:rsidR="008009E4" w:rsidRDefault="008009E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22"/>
        <w:gridCol w:w="528"/>
        <w:gridCol w:w="1106"/>
        <w:gridCol w:w="1140"/>
        <w:gridCol w:w="864"/>
        <w:gridCol w:w="4636"/>
        <w:gridCol w:w="1272"/>
        <w:gridCol w:w="1466"/>
      </w:tblGrid>
      <w:tr w:rsidR="008009E4" w14:paraId="3B33D7C4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E28081" w14:textId="77777777" w:rsidR="008009E4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68B2AD" w14:textId="77777777" w:rsidR="008009E4" w:rsidRPr="008B5AA5" w:rsidRDefault="00000000">
            <w:pPr>
              <w:autoSpaceDE w:val="0"/>
              <w:autoSpaceDN w:val="0"/>
              <w:spacing w:before="66" w:after="0" w:line="230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Природа и предметы, созданные человеком.</w:t>
            </w:r>
          </w:p>
          <w:p w14:paraId="549B5A35" w14:textId="77777777" w:rsidR="008009E4" w:rsidRPr="008B5AA5" w:rsidRDefault="00000000">
            <w:pPr>
              <w:autoSpaceDE w:val="0"/>
              <w:autoSpaceDN w:val="0"/>
              <w:spacing w:before="20" w:after="0" w:line="245" w:lineRule="auto"/>
              <w:ind w:left="72" w:right="144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Природные материалы. Бережное отношение к </w:t>
            </w:r>
            <w:proofErr w:type="gramStart"/>
            <w:r w:rsidRPr="008B5A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пред метам</w:t>
            </w:r>
            <w:proofErr w:type="gramEnd"/>
            <w:r w:rsidRPr="008B5A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вещам, уход за ними.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6E08868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DDDFDD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E1F235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15BBAF" w14:textId="77777777" w:rsidR="008009E4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15.11.2022 22.11.2022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CE2002" w14:textId="77777777" w:rsidR="008009E4" w:rsidRPr="008B5AA5" w:rsidRDefault="0000000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по теме «Почему люди должны оберегать и охранять природу»;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AEDB18" w14:textId="77777777" w:rsidR="008009E4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1816E9" w14:textId="77777777" w:rsidR="008009E4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09E4" w14:paraId="61108197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E93BFD" w14:textId="77777777" w:rsidR="008009E4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AF452E" w14:textId="77777777" w:rsidR="008009E4" w:rsidRDefault="00000000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Неживая и живая природа.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2FDE19C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C4E6BA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D44B3B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56F238" w14:textId="77777777" w:rsidR="008009E4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25.11.2022 02.12.2022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973BBE" w14:textId="77777777" w:rsidR="008009E4" w:rsidRPr="008B5AA5" w:rsidRDefault="0000000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иллюстративным материалом: «Живая и неживая природа»;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DBA2FD" w14:textId="77777777" w:rsidR="008009E4" w:rsidRPr="008B5AA5" w:rsidRDefault="00000000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Самооценка с </w:t>
            </w:r>
            <w:r w:rsidRPr="008B5AA5">
              <w:rPr>
                <w:lang w:val="ru-RU"/>
              </w:rPr>
              <w:br/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08C23D" w14:textId="77777777" w:rsidR="008009E4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09E4" w14:paraId="4BD4D019" w14:textId="77777777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485931" w14:textId="77777777" w:rsidR="008009E4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9296BF" w14:textId="77777777" w:rsidR="008009E4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8B5A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Погода и термометр. Наблюдение за погодой своего края.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Сезонные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изменения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природе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5AE1773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C64622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7D5867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B516EC" w14:textId="77777777" w:rsidR="008009E4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06.12.2022 13.12.2022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3D3BB7" w14:textId="77777777" w:rsidR="008009E4" w:rsidRPr="008B5AA5" w:rsidRDefault="0000000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Экскурсии по теме «Сезонные изменения в природе, наблюдение за погодой»;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28CF79" w14:textId="77777777" w:rsidR="008009E4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AC0F54" w14:textId="77777777" w:rsidR="008009E4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09E4" w14:paraId="4C0C1765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402CF8" w14:textId="77777777" w:rsidR="008009E4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09F06C" w14:textId="77777777" w:rsidR="008009E4" w:rsidRPr="008B5AA5" w:rsidRDefault="0000000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B594043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035329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9A1972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CF042E" w14:textId="77777777" w:rsidR="008009E4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16.12.2022 23.12.2022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E0236B" w14:textId="77777777" w:rsidR="008009E4" w:rsidRPr="008B5AA5" w:rsidRDefault="0000000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по теме «Почему люди должны оберегать и охранять природу»;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BB7704" w14:textId="77777777" w:rsidR="008009E4" w:rsidRPr="008B5AA5" w:rsidRDefault="0000000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8B5AA5">
              <w:rPr>
                <w:lang w:val="ru-RU"/>
              </w:rPr>
              <w:br/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D1C8AB" w14:textId="77777777" w:rsidR="008009E4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09E4" w14:paraId="7183FB26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EA5E47" w14:textId="77777777" w:rsidR="008009E4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2F8270" w14:textId="77777777" w:rsidR="008009E4" w:rsidRPr="008B5AA5" w:rsidRDefault="00000000">
            <w:pPr>
              <w:autoSpaceDE w:val="0"/>
              <w:autoSpaceDN w:val="0"/>
              <w:spacing w:before="66" w:after="0" w:line="252" w:lineRule="auto"/>
              <w:ind w:left="72" w:right="576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Растения ближайшего окружения (узнавание, называние, </w:t>
            </w:r>
            <w:proofErr w:type="gramStart"/>
            <w:r w:rsidRPr="008B5A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краткое  описание</w:t>
            </w:r>
            <w:proofErr w:type="gramEnd"/>
            <w:r w:rsidRPr="008B5A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1ABE8D2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0F6382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6933F1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FA7A7E" w14:textId="77777777" w:rsidR="008009E4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27.12.2022 17.01.2023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3A1AB9" w14:textId="77777777" w:rsidR="008009E4" w:rsidRPr="008B5AA5" w:rsidRDefault="00000000">
            <w:pPr>
              <w:autoSpaceDE w:val="0"/>
              <w:autoSpaceDN w:val="0"/>
              <w:spacing w:before="78" w:after="0" w:line="247" w:lineRule="auto"/>
              <w:ind w:left="72" w:right="864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Экскурсия;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Сравнение внешнего вида деревьев, кустарников, трав; Определение названия по внешнему виду дерева;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201B13" w14:textId="77777777" w:rsidR="008009E4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BB8902" w14:textId="77777777" w:rsidR="008009E4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http://kopilurokov.ru</w:t>
            </w:r>
          </w:p>
        </w:tc>
      </w:tr>
      <w:tr w:rsidR="008009E4" w14:paraId="0A723CDD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46D085" w14:textId="77777777" w:rsidR="008009E4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BA77EE" w14:textId="77777777" w:rsidR="008009E4" w:rsidRPr="008B5AA5" w:rsidRDefault="0000000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Лиственные и хвойные растения. Дикорастущие и культурные растения.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E979172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B38DCC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537440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9F6403" w14:textId="77777777" w:rsidR="008009E4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20.01.2023 31.01.2023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CC99BD" w14:textId="77777777" w:rsidR="008009E4" w:rsidRPr="008B5AA5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названия по внешнему виду дерева;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иллюстративным материалом: деление растений на две группы — дикорастущие и культурные;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по теме «Чем различаются дикорастущие и культурные растения?»;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32A88C" w14:textId="77777777" w:rsidR="008009E4" w:rsidRDefault="00000000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8E83E" w14:textId="77777777" w:rsidR="008009E4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http://kopilurokov.ru</w:t>
            </w:r>
          </w:p>
        </w:tc>
      </w:tr>
      <w:tr w:rsidR="008009E4" w14:paraId="47E1D8FE" w14:textId="77777777">
        <w:trPr>
          <w:trHeight w:hRule="exact" w:val="73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958F73" w14:textId="77777777" w:rsidR="008009E4" w:rsidRDefault="000000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40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AD0C37" w14:textId="77777777" w:rsidR="008009E4" w:rsidRPr="008B5AA5" w:rsidRDefault="00000000">
            <w:pPr>
              <w:autoSpaceDE w:val="0"/>
              <w:autoSpaceDN w:val="0"/>
              <w:spacing w:before="76" w:after="0" w:line="250" w:lineRule="auto"/>
              <w:ind w:left="72" w:right="134"/>
              <w:jc w:val="both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Части растения (называние, краткая характеристика значения для жизни растения): корень, стебель, лист, цветок, плод, семя.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0BA60DC" w14:textId="77777777" w:rsidR="008009E4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22D1AE" w14:textId="77777777" w:rsidR="008009E4" w:rsidRDefault="00000000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2E07F" w14:textId="77777777" w:rsidR="008009E4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FB2B46" w14:textId="77777777" w:rsidR="008009E4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03.02.2023 21.02.2023</w:t>
            </w:r>
          </w:p>
        </w:tc>
        <w:tc>
          <w:tcPr>
            <w:tcW w:w="46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B7ECAE" w14:textId="77777777" w:rsidR="008009E4" w:rsidRPr="008B5AA5" w:rsidRDefault="0000000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Рассматривание и зарисовка разнообразия частей растения: разные листья, разные цветки и плоды, разные корни (по выбору);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F974B" w14:textId="77777777" w:rsidR="008009E4" w:rsidRDefault="00000000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5BE80C" w14:textId="77777777" w:rsidR="008009E4" w:rsidRDefault="000000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http://kopilurokov.ru</w:t>
            </w:r>
          </w:p>
        </w:tc>
      </w:tr>
      <w:tr w:rsidR="008009E4" w14:paraId="5AED0204" w14:textId="77777777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4E70CD" w14:textId="77777777" w:rsidR="008009E4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4A2ADB" w14:textId="77777777" w:rsidR="008009E4" w:rsidRPr="008B5AA5" w:rsidRDefault="000000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Комнатные растения, правила содержания и ухода.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25B1136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B035EA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10F7B3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FB4F84" w14:textId="77777777" w:rsidR="008009E4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24.02.2023 03.03.2023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264B5A" w14:textId="77777777" w:rsidR="008009E4" w:rsidRPr="008B5AA5" w:rsidRDefault="000000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по теме «Найдите у растений их части»;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2591B6" w14:textId="77777777" w:rsidR="008009E4" w:rsidRPr="008B5AA5" w:rsidRDefault="00000000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8B5AA5">
              <w:rPr>
                <w:lang w:val="ru-RU"/>
              </w:rPr>
              <w:br/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3E10A" w14:textId="77777777" w:rsidR="008009E4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09E4" w14:paraId="3D4C72CA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7334EF" w14:textId="77777777" w:rsidR="008009E4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C29ABA" w14:textId="77777777" w:rsidR="008009E4" w:rsidRPr="008B5AA5" w:rsidRDefault="0000000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Разные группы животных (звери, насекомые, птицы, рыбы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3B6AC9D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08AAC0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8B4590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F89FE6" w14:textId="77777777" w:rsidR="008009E4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07.03.2023 17.03.2023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1AF454" w14:textId="77777777" w:rsidR="008009E4" w:rsidRPr="008B5AA5" w:rsidRDefault="00000000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Игра-соревнование по теме «Кто больше назовёт насекомых (птиц, зверей…)»;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BEFB7" w14:textId="77777777" w:rsidR="008009E4" w:rsidRDefault="00000000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C817F8" w14:textId="77777777" w:rsidR="008009E4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09E4" w14:paraId="4536FAA5" w14:textId="77777777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C863A" w14:textId="77777777" w:rsidR="008009E4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16268C" w14:textId="77777777" w:rsidR="008009E4" w:rsidRPr="008B5AA5" w:rsidRDefault="0000000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Домашние и дикие животные (различия в условиях жизни).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FD1D401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BEE9AD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177E58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56D068" w14:textId="77777777" w:rsidR="008009E4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04.04.2023 11.04.2023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8608D6" w14:textId="77777777" w:rsidR="008009E4" w:rsidRPr="008B5AA5" w:rsidRDefault="0000000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Логическая задача: найди ошибку в иллюстрациях — какое животное попало в эту группу неправильно;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0DD887" w14:textId="77777777" w:rsidR="008009E4" w:rsidRPr="008B5AA5" w:rsidRDefault="00000000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8B5AA5">
              <w:rPr>
                <w:lang w:val="ru-RU"/>
              </w:rPr>
              <w:br/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388444" w14:textId="77777777" w:rsidR="008009E4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09E4" w14:paraId="4F8BCACE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3A72E4" w14:textId="77777777" w:rsidR="008009E4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5684B3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Забота о домашних питомцах.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C2D81C5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84BFF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E82F8E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754416" w14:textId="77777777" w:rsidR="008009E4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14.04.2023 21.04.2023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C1D03F" w14:textId="77777777" w:rsidR="008009E4" w:rsidRPr="008B5AA5" w:rsidRDefault="000000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 детей по теме «Мой домашний питомец»;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5EA29B" w14:textId="77777777" w:rsidR="008009E4" w:rsidRPr="008B5AA5" w:rsidRDefault="0000000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8B5AA5">
              <w:rPr>
                <w:lang w:val="ru-RU"/>
              </w:rPr>
              <w:br/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90E41C" w14:textId="77777777" w:rsidR="008009E4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09E4" w14:paraId="4EB950B8" w14:textId="77777777">
        <w:trPr>
          <w:trHeight w:hRule="exact" w:val="328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F0295C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86F972C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37</w:t>
            </w:r>
          </w:p>
        </w:tc>
        <w:tc>
          <w:tcPr>
            <w:tcW w:w="10484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074A47" w14:textId="77777777" w:rsidR="008009E4" w:rsidRDefault="008009E4"/>
        </w:tc>
      </w:tr>
    </w:tbl>
    <w:p w14:paraId="365A9543" w14:textId="77777777" w:rsidR="008009E4" w:rsidRDefault="008009E4">
      <w:pPr>
        <w:autoSpaceDE w:val="0"/>
        <w:autoSpaceDN w:val="0"/>
        <w:spacing w:after="0" w:line="14" w:lineRule="exact"/>
      </w:pPr>
    </w:p>
    <w:p w14:paraId="4C1CECD4" w14:textId="77777777" w:rsidR="008009E4" w:rsidRDefault="008009E4">
      <w:pPr>
        <w:sectPr w:rsidR="008009E4">
          <w:pgSz w:w="16840" w:h="11900"/>
          <w:pgMar w:top="284" w:right="640" w:bottom="304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0CB6516B" w14:textId="77777777" w:rsidR="008009E4" w:rsidRDefault="008009E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22"/>
        <w:gridCol w:w="528"/>
        <w:gridCol w:w="1106"/>
        <w:gridCol w:w="1140"/>
        <w:gridCol w:w="864"/>
        <w:gridCol w:w="4636"/>
        <w:gridCol w:w="1272"/>
        <w:gridCol w:w="1466"/>
      </w:tblGrid>
      <w:tr w:rsidR="008009E4" w14:paraId="3BD2739A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5E2586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Правила безопасной жизни.</w:t>
            </w:r>
          </w:p>
        </w:tc>
      </w:tr>
      <w:tr w:rsidR="008009E4" w14:paraId="6A50E508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A9A055" w14:textId="77777777" w:rsidR="008009E4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7897FF" w14:textId="77777777" w:rsidR="008009E4" w:rsidRPr="008B5AA5" w:rsidRDefault="0000000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Необходимость соблюдения режима дня, правил здорового питания и личной гигиены.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66BF78A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04442C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B81A0F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CC95A0" w14:textId="77777777" w:rsidR="008009E4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25.04.2023 28.04.2023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9515B5" w14:textId="77777777" w:rsidR="008009E4" w:rsidRPr="008B5AA5" w:rsidRDefault="0000000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«Что такое режим дня»: обсуждение режима дня первоклассника;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6EA0E3" w14:textId="77777777" w:rsidR="008009E4" w:rsidRPr="008B5AA5" w:rsidRDefault="00000000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8B5AA5">
              <w:rPr>
                <w:lang w:val="ru-RU"/>
              </w:rPr>
              <w:br/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F0007" w14:textId="77777777" w:rsidR="008009E4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09E4" w14:paraId="59148CEC" w14:textId="77777777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6F519A" w14:textId="77777777" w:rsidR="008009E4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9A57CA" w14:textId="77777777" w:rsidR="008009E4" w:rsidRPr="008B5AA5" w:rsidRDefault="0000000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Правила безопасности в быту: пользование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бытовыми </w:t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электро</w:t>
            </w:r>
            <w:proofErr w:type="spellEnd"/>
            <w:r w:rsidRPr="008B5A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приборами</w:t>
            </w:r>
            <w:proofErr w:type="gramEnd"/>
            <w:r w:rsidRPr="008B5A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газовыми плитами.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D26A7DD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02AE11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DC816B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5DA509" w14:textId="77777777" w:rsidR="008009E4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05.05.2023 12.05.2023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128D5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 занятие в кабинете;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D82FB2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AAA1F9" w14:textId="77777777" w:rsidR="008009E4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09E4" w14:paraId="46BAFB0D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6F0DCF" w14:textId="77777777" w:rsidR="008009E4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716A09" w14:textId="77777777" w:rsidR="008009E4" w:rsidRPr="008B5AA5" w:rsidRDefault="00000000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0FD98B7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D855DC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2A74B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B8E84C" w14:textId="77777777" w:rsidR="008009E4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16.05.2023 19.05.2023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B495C9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 занятие в кабинете;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E30242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A6755" w14:textId="77777777" w:rsidR="008009E4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09E4" w14:paraId="497375EA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DED07" w14:textId="77777777" w:rsidR="008009E4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AEE12" w14:textId="77777777" w:rsidR="008009E4" w:rsidRPr="008B5AA5" w:rsidRDefault="0000000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Безопасность в сети Интернет (электронный дневник и электронные ресурсы школы) в условиях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контролируемого доступа в Интернет.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64C2226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6DE27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45498B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234F5C" w14:textId="77777777" w:rsidR="008009E4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23.05.2023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A84B8C" w14:textId="77777777" w:rsidR="008009E4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 занятие в кабинете;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670C82" w14:textId="77777777" w:rsidR="008009E4" w:rsidRPr="008B5AA5" w:rsidRDefault="0000000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8B5AA5">
              <w:rPr>
                <w:lang w:val="ru-RU"/>
              </w:rPr>
              <w:br/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57981D" w14:textId="77777777" w:rsidR="008009E4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09E4" w14:paraId="001F35C6" w14:textId="77777777">
        <w:trPr>
          <w:trHeight w:hRule="exact" w:val="348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7F62A1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AF7A569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0484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918EC7" w14:textId="77777777" w:rsidR="008009E4" w:rsidRDefault="008009E4"/>
        </w:tc>
      </w:tr>
      <w:tr w:rsidR="008009E4" w14:paraId="0F3211D2" w14:textId="77777777">
        <w:trPr>
          <w:trHeight w:hRule="exact" w:val="348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5E995D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02E539C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484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4A7332" w14:textId="77777777" w:rsidR="008009E4" w:rsidRDefault="008009E4"/>
        </w:tc>
      </w:tr>
      <w:tr w:rsidR="008009E4" w14:paraId="2A29C429" w14:textId="77777777">
        <w:trPr>
          <w:trHeight w:hRule="exact" w:val="328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E251CD" w14:textId="77777777" w:rsidR="008009E4" w:rsidRPr="008B5AA5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B68D4E8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BC7AEF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C4F493" w14:textId="77777777" w:rsidR="008009E4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53</w:t>
            </w:r>
          </w:p>
        </w:tc>
        <w:tc>
          <w:tcPr>
            <w:tcW w:w="82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E76566" w14:textId="77777777" w:rsidR="008009E4" w:rsidRDefault="008009E4"/>
        </w:tc>
      </w:tr>
    </w:tbl>
    <w:p w14:paraId="1F572506" w14:textId="77777777" w:rsidR="008009E4" w:rsidRDefault="008009E4">
      <w:pPr>
        <w:autoSpaceDE w:val="0"/>
        <w:autoSpaceDN w:val="0"/>
        <w:spacing w:after="0" w:line="14" w:lineRule="exact"/>
      </w:pPr>
    </w:p>
    <w:p w14:paraId="6D341FA2" w14:textId="77777777" w:rsidR="008009E4" w:rsidRDefault="008009E4">
      <w:pPr>
        <w:sectPr w:rsidR="008009E4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03AE7C7F" w14:textId="77777777" w:rsidR="008009E4" w:rsidRDefault="008009E4">
      <w:pPr>
        <w:autoSpaceDE w:val="0"/>
        <w:autoSpaceDN w:val="0"/>
        <w:spacing w:after="78" w:line="220" w:lineRule="exact"/>
      </w:pPr>
    </w:p>
    <w:p w14:paraId="57EAC451" w14:textId="77777777" w:rsidR="008009E4" w:rsidRDefault="00000000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8009E4" w14:paraId="2CF00FC8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7A2965" w14:textId="77777777" w:rsidR="008009E4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92FCF4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FF00BF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CC6CA4" w14:textId="77777777" w:rsidR="008009E4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708D78" w14:textId="77777777" w:rsidR="008009E4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8009E4" w14:paraId="6950A897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A47AC" w14:textId="77777777" w:rsidR="008009E4" w:rsidRDefault="008009E4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C4710" w14:textId="77777777" w:rsidR="008009E4" w:rsidRDefault="008009E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FEDF6C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CDE4F6" w14:textId="77777777" w:rsidR="008009E4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D58A15" w14:textId="77777777" w:rsidR="008009E4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F23DE" w14:textId="77777777" w:rsidR="008009E4" w:rsidRDefault="008009E4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FC620" w14:textId="77777777" w:rsidR="008009E4" w:rsidRDefault="008009E4"/>
        </w:tc>
      </w:tr>
      <w:tr w:rsidR="008009E4" w14:paraId="29D80D6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60A96E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50D579" w14:textId="77777777" w:rsidR="008009E4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Вводный урок. Задавайте вопросы!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1A6E1B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ED1E9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C791CA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30CA6C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D27B7B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09E4" w14:paraId="0E482921" w14:textId="77777777">
        <w:trPr>
          <w:trHeight w:hRule="exact" w:val="49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86FB96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6E9B29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433C6C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1F4D9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CAD4D2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53214D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318856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09E4" w14:paraId="16B092F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5EA152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5F8176" w14:textId="77777777" w:rsidR="008009E4" w:rsidRPr="008B5AA5" w:rsidRDefault="0000000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мы знаем о народах России?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F647F6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338145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F30E94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832DCA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80790B" w14:textId="77777777" w:rsidR="008009E4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009E4" w14:paraId="31930DF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029381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E16ED0" w14:textId="77777777" w:rsidR="008009E4" w:rsidRPr="008B5AA5" w:rsidRDefault="0000000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мы знаем о Москве?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50F30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044E06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320EC0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6CBC08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76687B" w14:textId="77777777" w:rsidR="008009E4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009E4" w:rsidRPr="008B5AA5" w14:paraId="361EF67B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8BFABF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F63CE" w14:textId="77777777" w:rsidR="008009E4" w:rsidRDefault="0000000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 «Моя малая Родина».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449766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70FB6C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6A3021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C55049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A5C262" w14:textId="77777777" w:rsidR="008009E4" w:rsidRPr="008B5AA5" w:rsidRDefault="00000000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8B5AA5">
              <w:rPr>
                <w:lang w:val="ru-RU"/>
              </w:rPr>
              <w:br/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листа»;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ВПР;</w:t>
            </w:r>
          </w:p>
        </w:tc>
      </w:tr>
      <w:tr w:rsidR="008009E4" w14:paraId="1395D2D7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E28E18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721E82" w14:textId="77777777" w:rsidR="008009E4" w:rsidRPr="008B5AA5" w:rsidRDefault="0000000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у нас над головой?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0961BB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F70A32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EC9AC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9BBD73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BFC92E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09E4" w14:paraId="71220997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C62F96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1C7125" w14:textId="77777777" w:rsidR="008009E4" w:rsidRDefault="00000000">
            <w:pPr>
              <w:autoSpaceDE w:val="0"/>
              <w:autoSpaceDN w:val="0"/>
              <w:spacing w:before="98" w:after="0"/>
              <w:ind w:left="72" w:right="432"/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«Распознавание видов камней». Что у нас под ногами?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D88C3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E45F08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E869B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1EB3D7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E5F62D" w14:textId="77777777" w:rsidR="008009E4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009E4" w14:paraId="43E05667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6DF9D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4D6A51" w14:textId="77777777" w:rsidR="008009E4" w:rsidRPr="008B5AA5" w:rsidRDefault="00000000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Что общего у разных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растений? Практическая работа «Распознавание частей растений»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F48EEE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BEA59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FA206A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BA524F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F46556" w14:textId="77777777" w:rsidR="008009E4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009E4" w14:paraId="4EFFC72E" w14:textId="77777777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5F962C" w14:textId="77777777" w:rsidR="008009E4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10C6EA" w14:textId="77777777" w:rsidR="008009E4" w:rsidRPr="008B5AA5" w:rsidRDefault="00000000">
            <w:pPr>
              <w:autoSpaceDE w:val="0"/>
              <w:autoSpaceDN w:val="0"/>
              <w:spacing w:before="100" w:after="0" w:line="262" w:lineRule="auto"/>
              <w:ind w:right="1440"/>
              <w:jc w:val="center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Что растет на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подоконнике?</w:t>
            </w:r>
          </w:p>
          <w:p w14:paraId="24ABC9F0" w14:textId="77777777" w:rsidR="008009E4" w:rsidRPr="008B5AA5" w:rsidRDefault="00000000">
            <w:pPr>
              <w:autoSpaceDE w:val="0"/>
              <w:autoSpaceDN w:val="0"/>
              <w:spacing w:before="72" w:after="0" w:line="271" w:lineRule="auto"/>
              <w:ind w:left="72" w:right="576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Распознавание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комнатных растений»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EC83D" w14:textId="77777777" w:rsidR="008009E4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04B403" w14:textId="77777777" w:rsidR="008009E4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7AA7A4" w14:textId="77777777" w:rsidR="008009E4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7DFC2B" w14:textId="77777777" w:rsidR="008009E4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3FE34D" w14:textId="77777777" w:rsidR="008009E4" w:rsidRDefault="00000000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009E4" w14:paraId="51953F0D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89111E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628AD5" w14:textId="77777777" w:rsidR="008009E4" w:rsidRPr="008B5AA5" w:rsidRDefault="0000000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растет на клумбе?</w:t>
            </w:r>
          </w:p>
          <w:p w14:paraId="7D74EC89" w14:textId="77777777" w:rsidR="008009E4" w:rsidRPr="008B5AA5" w:rsidRDefault="00000000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«Распознавание растений цветника»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A337D6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A1CE27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6E9DF6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AEC082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1C0268" w14:textId="77777777" w:rsidR="008009E4" w:rsidRDefault="00000000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8009E4" w14:paraId="7A93E92B" w14:textId="7777777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0A572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7EA71" w14:textId="77777777" w:rsidR="008009E4" w:rsidRPr="008B5AA5" w:rsidRDefault="0000000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это за листья?</w:t>
            </w:r>
          </w:p>
          <w:p w14:paraId="67E9DDB2" w14:textId="77777777" w:rsidR="008009E4" w:rsidRPr="008B5AA5" w:rsidRDefault="00000000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Распознавание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лиственных растений»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EADE0B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550071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EF4F3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07D888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0AB379" w14:textId="77777777" w:rsidR="008009E4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17650A03" w14:textId="77777777" w:rsidR="008009E4" w:rsidRDefault="008009E4">
      <w:pPr>
        <w:autoSpaceDE w:val="0"/>
        <w:autoSpaceDN w:val="0"/>
        <w:spacing w:after="0" w:line="14" w:lineRule="exact"/>
      </w:pPr>
    </w:p>
    <w:p w14:paraId="1A3DE471" w14:textId="77777777" w:rsidR="008009E4" w:rsidRDefault="008009E4">
      <w:pPr>
        <w:sectPr w:rsidR="008009E4">
          <w:pgSz w:w="11900" w:h="16840"/>
          <w:pgMar w:top="298" w:right="650" w:bottom="59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371843D" w14:textId="77777777" w:rsidR="008009E4" w:rsidRDefault="008009E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8009E4" w14:paraId="06533656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EAF30C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7AF9DE" w14:textId="77777777" w:rsidR="008009E4" w:rsidRPr="008B5AA5" w:rsidRDefault="0000000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такое хвоинки?</w:t>
            </w:r>
          </w:p>
          <w:p w14:paraId="7CD05957" w14:textId="77777777" w:rsidR="008009E4" w:rsidRPr="008B5AA5" w:rsidRDefault="00000000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«Распознавание хвойных растений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005870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4DA804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336770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140031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581CBD" w14:textId="77777777" w:rsidR="008009E4" w:rsidRDefault="00000000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8009E4" w:rsidRPr="008B5AA5" w14:paraId="1A28191E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583325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AEEB3B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Кто такие насекомые?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319A4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7B6EEF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5BB62C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686650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29EAF9" w14:textId="77777777" w:rsidR="008009E4" w:rsidRPr="008B5AA5" w:rsidRDefault="000000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8B5AA5">
              <w:rPr>
                <w:lang w:val="ru-RU"/>
              </w:rPr>
              <w:br/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009E4" w:rsidRPr="008B5AA5" w14:paraId="42A5F069" w14:textId="77777777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585264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5D8C89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Кто такие рыбы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E5452E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9BAE48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79DF52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790B21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CCFA0" w14:textId="77777777" w:rsidR="008009E4" w:rsidRPr="008B5AA5" w:rsidRDefault="00000000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8B5AA5">
              <w:rPr>
                <w:lang w:val="ru-RU"/>
              </w:rPr>
              <w:br/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листа»;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ВПР;</w:t>
            </w:r>
          </w:p>
        </w:tc>
      </w:tr>
      <w:tr w:rsidR="008009E4" w14:paraId="28BFF82F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04CA54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D2DEB8" w14:textId="77777777" w:rsidR="008009E4" w:rsidRPr="008B5AA5" w:rsidRDefault="0000000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Кто такие птицы?</w:t>
            </w:r>
          </w:p>
          <w:p w14:paraId="49B70964" w14:textId="77777777" w:rsidR="008009E4" w:rsidRPr="008B5AA5" w:rsidRDefault="00000000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Строение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пера птицы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F02549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320D5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9F77E0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C6A6D0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FA5C9F" w14:textId="77777777" w:rsidR="008009E4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009E4" w:rsidRPr="008B5AA5" w14:paraId="414E08D7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A0F44B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C8DD8E" w14:textId="77777777" w:rsidR="008009E4" w:rsidRPr="008B5AA5" w:rsidRDefault="0000000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Кто такие звери?</w:t>
            </w:r>
          </w:p>
          <w:p w14:paraId="48E8512D" w14:textId="77777777" w:rsidR="008009E4" w:rsidRPr="008B5AA5" w:rsidRDefault="00000000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 «Строение шерсти зверей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7EF4DB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84304E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DE365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98956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67472" w14:textId="77777777" w:rsidR="008009E4" w:rsidRPr="008B5AA5" w:rsidRDefault="000000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8B5AA5">
              <w:rPr>
                <w:lang w:val="ru-RU"/>
              </w:rPr>
              <w:br/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009E4" w:rsidRPr="008B5AA5" w14:paraId="2B13009A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B5E842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9C291C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окружает нас дома?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E1D7B0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1C3D79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6F472F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0ADC6B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B6E8EF" w14:textId="77777777" w:rsidR="008009E4" w:rsidRPr="008B5AA5" w:rsidRDefault="000000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8B5AA5">
              <w:rPr>
                <w:lang w:val="ru-RU"/>
              </w:rPr>
              <w:br/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009E4" w14:paraId="284DC7BC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ADD61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DB8604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умеет компьютер?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B10EA2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8B4C1E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F410FC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3C7794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C42F0C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8009E4" w:rsidRPr="008B5AA5" w14:paraId="61534A25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F4521C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EDBB5" w14:textId="77777777" w:rsidR="008009E4" w:rsidRPr="008B5AA5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вокруг нас может быть опасным?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3F78EE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0F3BEB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7A9111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1C2C30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D826BF" w14:textId="77777777" w:rsidR="008009E4" w:rsidRPr="008B5AA5" w:rsidRDefault="000000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8B5AA5">
              <w:rPr>
                <w:lang w:val="ru-RU"/>
              </w:rPr>
              <w:br/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009E4" w14:paraId="66D48204" w14:textId="77777777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5068B3" w14:textId="77777777" w:rsidR="008009E4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CD6D26" w14:textId="77777777" w:rsidR="008009E4" w:rsidRPr="008B5AA5" w:rsidRDefault="00000000">
            <w:pPr>
              <w:autoSpaceDE w:val="0"/>
              <w:autoSpaceDN w:val="0"/>
              <w:spacing w:before="100" w:after="0" w:line="262" w:lineRule="auto"/>
              <w:ind w:left="72" w:right="720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 что похожа наша планета?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E127A4" w14:textId="77777777" w:rsidR="008009E4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A9A72" w14:textId="77777777" w:rsidR="008009E4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C3AF0D" w14:textId="77777777" w:rsidR="008009E4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1F62EF" w14:textId="77777777" w:rsidR="008009E4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23432A" w14:textId="77777777" w:rsidR="008009E4" w:rsidRDefault="00000000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009E4" w14:paraId="7D3590E4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8CB28B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AA1EDE" w14:textId="77777777" w:rsidR="008009E4" w:rsidRPr="008B5AA5" w:rsidRDefault="0000000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Проверочная работа по разделу «Кто </w:t>
            </w:r>
            <w:proofErr w:type="gramStart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 Что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?».</w:t>
            </w:r>
          </w:p>
          <w:p w14:paraId="526EF01B" w14:textId="77777777" w:rsidR="008009E4" w:rsidRPr="008B5AA5" w:rsidRDefault="00000000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Презентация проекта «Моя малая родина».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FE2FC4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B15DF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02D12B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F5190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88CD37" w14:textId="77777777" w:rsidR="008009E4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8009E4" w:rsidRPr="008B5AA5" w14:paraId="395FAE73" w14:textId="77777777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0479D6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C2B5B9" w14:textId="77777777" w:rsidR="008009E4" w:rsidRPr="008B5AA5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живет семья? </w:t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Проект«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Моя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семья».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C24FC6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7B4968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BBD288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886448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7BCC76" w14:textId="77777777" w:rsidR="008009E4" w:rsidRPr="008B5AA5" w:rsidRDefault="00000000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работа;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8B5AA5">
              <w:rPr>
                <w:lang w:val="ru-RU"/>
              </w:rPr>
              <w:br/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14:paraId="26B44B9E" w14:textId="77777777" w:rsidR="008009E4" w:rsidRPr="008B5AA5" w:rsidRDefault="008009E4">
      <w:pPr>
        <w:autoSpaceDE w:val="0"/>
        <w:autoSpaceDN w:val="0"/>
        <w:spacing w:after="0" w:line="14" w:lineRule="exact"/>
        <w:rPr>
          <w:lang w:val="ru-RU"/>
        </w:rPr>
      </w:pPr>
    </w:p>
    <w:p w14:paraId="6DC5BE11" w14:textId="77777777" w:rsidR="008009E4" w:rsidRPr="008B5AA5" w:rsidRDefault="008009E4">
      <w:pPr>
        <w:rPr>
          <w:lang w:val="ru-RU"/>
        </w:rPr>
        <w:sectPr w:rsidR="008009E4" w:rsidRPr="008B5AA5">
          <w:pgSz w:w="11900" w:h="16840"/>
          <w:pgMar w:top="284" w:right="650" w:bottom="38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61991ED" w14:textId="77777777" w:rsidR="008009E4" w:rsidRPr="008B5AA5" w:rsidRDefault="008009E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8009E4" w14:paraId="033CF592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0025C3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B57C8F" w14:textId="77777777" w:rsidR="008009E4" w:rsidRDefault="00000000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Откуда в наш дом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приходит вода и куда она уходит?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Фильтрование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78682C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411AE1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B0FABC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8FE5B3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6BD0FB" w14:textId="77777777" w:rsidR="008009E4" w:rsidRDefault="00000000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8009E4" w:rsidRPr="008B5AA5" w14:paraId="6E7A2D10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A580FC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21E0F" w14:textId="77777777" w:rsidR="008009E4" w:rsidRPr="008B5AA5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Откуда в наш дом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приходит электричество?</w:t>
            </w:r>
          </w:p>
          <w:p w14:paraId="2558267A" w14:textId="77777777" w:rsidR="008009E4" w:rsidRDefault="00000000">
            <w:pPr>
              <w:autoSpaceDE w:val="0"/>
              <w:autoSpaceDN w:val="0"/>
              <w:spacing w:before="70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работа«Сборка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электроцепи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8E811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7BB488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C9B5E0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531E81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C60351" w14:textId="77777777" w:rsidR="008009E4" w:rsidRPr="008B5AA5" w:rsidRDefault="000000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8B5AA5">
              <w:rPr>
                <w:lang w:val="ru-RU"/>
              </w:rPr>
              <w:br/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009E4" w14:paraId="09507615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1FBB91" w14:textId="77777777" w:rsidR="008009E4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6B9426" w14:textId="77777777" w:rsidR="008009E4" w:rsidRDefault="00000000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 путешествует письмо? 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1F53EB" w14:textId="77777777" w:rsidR="008009E4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3173D" w14:textId="77777777" w:rsidR="008009E4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FF7A31" w14:textId="77777777" w:rsidR="008009E4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FF8D89" w14:textId="77777777" w:rsidR="008009E4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E56B40" w14:textId="77777777" w:rsidR="008009E4" w:rsidRDefault="00000000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009E4" w14:paraId="365158D8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CEB29B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A6E03E" w14:textId="77777777" w:rsidR="008009E4" w:rsidRPr="008B5AA5" w:rsidRDefault="0000000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Куда текут реки?</w:t>
            </w:r>
          </w:p>
          <w:p w14:paraId="3EF56EC9" w14:textId="77777777" w:rsidR="008009E4" w:rsidRPr="008B5AA5" w:rsidRDefault="00000000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«Изготовление» морской воды»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A7DAB3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7E0263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2E3F06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47F5A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6860D" w14:textId="77777777" w:rsidR="008009E4" w:rsidRDefault="00000000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Зачет;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009E4" w14:paraId="4C7F3F0E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CA322E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F3F524" w14:textId="77777777" w:rsidR="008009E4" w:rsidRPr="008B5AA5" w:rsidRDefault="0000000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Откуда берутся снег и лед?</w:t>
            </w:r>
          </w:p>
          <w:p w14:paraId="0610252C" w14:textId="77777777" w:rsidR="008009E4" w:rsidRPr="008B5AA5" w:rsidRDefault="00000000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«Опыты со снегом, льдом»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6EBA37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EA906C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33ACD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E3B3D2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7667F8" w14:textId="77777777" w:rsidR="008009E4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009E4" w14:paraId="41FE97EC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A2CB23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57C965" w14:textId="77777777" w:rsidR="008009E4" w:rsidRPr="008B5AA5" w:rsidRDefault="00000000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живут растения? Практическая </w:t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Уход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 комнатными растениями».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D5ECB3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E67409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E2B0E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C66AE4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F6626" w14:textId="77777777" w:rsidR="008009E4" w:rsidRDefault="00000000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8009E4" w14:paraId="75D0F7D7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170396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F17CF1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 живут животные?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52EF29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ADC7EB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DB5BE9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61D5CF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5429B5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8009E4" w14:paraId="62D486F2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0F34E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42EF72" w14:textId="77777777" w:rsidR="008009E4" w:rsidRPr="008B5AA5" w:rsidRDefault="000000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Как зимой помочь птицам? Практическая работа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«Изготовление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кормушки».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8C8D9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6DFDE7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B27549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4A60B7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6D153D" w14:textId="77777777" w:rsidR="008009E4" w:rsidRDefault="00000000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Зачет;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009E4" w14:paraId="5008E359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49DE30" w14:textId="77777777" w:rsidR="008009E4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DD9CF9" w14:textId="77777777" w:rsidR="008009E4" w:rsidRPr="008B5AA5" w:rsidRDefault="00000000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Откуда берётся и куда девается мусор?</w:t>
            </w:r>
          </w:p>
          <w:p w14:paraId="4ADBC583" w14:textId="77777777" w:rsidR="008009E4" w:rsidRDefault="00000000">
            <w:pPr>
              <w:autoSpaceDE w:val="0"/>
              <w:autoSpaceDN w:val="0"/>
              <w:spacing w:before="72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работа«Сортировка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мусора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35103F" w14:textId="77777777" w:rsidR="008009E4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BD4309" w14:textId="77777777" w:rsidR="008009E4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C19DBD" w14:textId="77777777" w:rsidR="008009E4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CD43F5" w14:textId="77777777" w:rsidR="008009E4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B50837" w14:textId="77777777" w:rsidR="008009E4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09E4" w14:paraId="66D7FB44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069E1C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EC444F" w14:textId="77777777" w:rsidR="008009E4" w:rsidRDefault="00000000">
            <w:pPr>
              <w:autoSpaceDE w:val="0"/>
              <w:autoSpaceDN w:val="0"/>
              <w:spacing w:before="98" w:after="0"/>
              <w:ind w:left="72" w:right="288"/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«Опыты со Источник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загрязнения нашей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планеты.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снеговой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водой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053DA7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1B0494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8B9262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7B93AA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DCC756" w14:textId="77777777" w:rsidR="008009E4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009E4" w14:paraId="76F91246" w14:textId="77777777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CF556B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0CAB0F" w14:textId="77777777" w:rsidR="008009E4" w:rsidRDefault="00000000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Проверим себя и оценим свои достижения по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разделу «Как, откуда и куда?»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B3957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A37EBF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22B72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8987E2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2ED047" w14:textId="77777777" w:rsidR="008009E4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</w:tbl>
    <w:p w14:paraId="4C3F0981" w14:textId="77777777" w:rsidR="008009E4" w:rsidRDefault="008009E4">
      <w:pPr>
        <w:autoSpaceDE w:val="0"/>
        <w:autoSpaceDN w:val="0"/>
        <w:spacing w:after="0" w:line="14" w:lineRule="exact"/>
      </w:pPr>
    </w:p>
    <w:p w14:paraId="295C804B" w14:textId="77777777" w:rsidR="008009E4" w:rsidRDefault="008009E4">
      <w:pPr>
        <w:sectPr w:rsidR="008009E4">
          <w:pgSz w:w="11900" w:h="16840"/>
          <w:pgMar w:top="284" w:right="650" w:bottom="55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CB27C56" w14:textId="77777777" w:rsidR="008009E4" w:rsidRDefault="008009E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8009E4" w14:paraId="20EFE370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58C6D5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D0C02E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 учиться интересно?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6986A5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5F2AED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EAEC6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83B241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5A36A9" w14:textId="77777777" w:rsidR="008009E4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009E4" w14:paraId="37857FC8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F504D9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C7C569" w14:textId="77777777" w:rsidR="008009E4" w:rsidRPr="008B5AA5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Проект «Мой класс и моя школа».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ED190C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6BB47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AB4512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8598CE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440BCC" w14:textId="77777777" w:rsidR="008009E4" w:rsidRDefault="00000000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Зачет;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009E4" w14:paraId="34E2B1DC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83DA13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51CA25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 придет суббота?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C4AC9B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1E94DD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41EB54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EDD7E6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058FC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09E4" w14:paraId="45A1980B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CE1791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6AFCEE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 наступит лето?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5F59F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5CD9AE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17F168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4ECBC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4ACCD9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09E4" w:rsidRPr="008B5AA5" w14:paraId="63218CBF" w14:textId="77777777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52B789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57DEEE" w14:textId="77777777" w:rsidR="008009E4" w:rsidRPr="008B5AA5" w:rsidRDefault="0000000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Где живут белые медведи?</w:t>
            </w:r>
          </w:p>
          <w:p w14:paraId="01103A57" w14:textId="77777777" w:rsidR="008009E4" w:rsidRPr="008B5AA5" w:rsidRDefault="00000000">
            <w:pPr>
              <w:autoSpaceDE w:val="0"/>
              <w:autoSpaceDN w:val="0"/>
              <w:spacing w:before="72" w:after="0"/>
              <w:ind w:left="72" w:right="144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«Определение Северного Ледовитого океана и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Антарктиды на глобусе».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AC20B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1300CE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12B7DA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23F7F1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EBB8E8" w14:textId="77777777" w:rsidR="008009E4" w:rsidRPr="008B5AA5" w:rsidRDefault="00000000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8B5AA5">
              <w:rPr>
                <w:lang w:val="ru-RU"/>
              </w:rPr>
              <w:br/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009E4" w14:paraId="6AD4872F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216DF4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83F911" w14:textId="77777777" w:rsidR="008009E4" w:rsidRPr="008B5AA5" w:rsidRDefault="0000000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Где живут слоны?</w:t>
            </w:r>
          </w:p>
          <w:p w14:paraId="0BF6C956" w14:textId="77777777" w:rsidR="008009E4" w:rsidRPr="008B5AA5" w:rsidRDefault="00000000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Определение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жарких районов на глобусе».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9698A6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6AD8D1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0CB2D4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352DE1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2DF9C9" w14:textId="77777777" w:rsidR="008009E4" w:rsidRDefault="00000000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8009E4" w14:paraId="22DF265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52F6E1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D609A6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Где зимуют птицы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3D2582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D4BDE6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85F9F2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D28724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73BD4" w14:textId="77777777" w:rsidR="008009E4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009E4" w:rsidRPr="008B5AA5" w14:paraId="1AEF3BE6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CF5217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8D1ECF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 появилась одежда?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E3DEF8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ED7590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C3C1E6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F24AF4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324789" w14:textId="77777777" w:rsidR="008009E4" w:rsidRPr="008B5AA5" w:rsidRDefault="000000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8B5AA5">
              <w:rPr>
                <w:lang w:val="ru-RU"/>
              </w:rPr>
              <w:br/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009E4" w14:paraId="7FA8E17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993F6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0E210E" w14:textId="77777777" w:rsidR="008009E4" w:rsidRDefault="00000000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 изобрели велосипед?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16E402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361D56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10226B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0522DC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173068" w14:textId="77777777" w:rsidR="008009E4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009E4" w:rsidRPr="008B5AA5" w14:paraId="1C9D8644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DF8534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05DB0D" w14:textId="77777777" w:rsidR="008009E4" w:rsidRDefault="00000000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 мы станем взрослыми?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B186A5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874AC7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C57D0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D17DC9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D35CD7" w14:textId="77777777" w:rsidR="008009E4" w:rsidRPr="008B5AA5" w:rsidRDefault="000000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8B5AA5">
              <w:rPr>
                <w:lang w:val="ru-RU"/>
              </w:rPr>
              <w:br/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009E4" w14:paraId="76C4CD2D" w14:textId="77777777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34903B" w14:textId="77777777" w:rsidR="008009E4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8E03C0" w14:textId="77777777" w:rsidR="008009E4" w:rsidRDefault="00000000">
            <w:pPr>
              <w:autoSpaceDE w:val="0"/>
              <w:autoSpaceDN w:val="0"/>
              <w:spacing w:before="100" w:after="0" w:line="281" w:lineRule="auto"/>
              <w:ind w:left="72" w:firstLine="60"/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Проверим себя и оценим свои достижения по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разделу «Где и когда?»</w:t>
            </w:r>
            <w:r w:rsidRPr="008B5AA5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класс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моя школа»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3287D6" w14:textId="77777777" w:rsidR="008009E4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91E13B" w14:textId="77777777" w:rsidR="008009E4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7A48A8" w14:textId="77777777" w:rsidR="008009E4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424607" w14:textId="77777777" w:rsidR="008009E4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21.02.2023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852ABA" w14:textId="77777777" w:rsidR="008009E4" w:rsidRDefault="00000000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8009E4" w14:paraId="7E29631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002C9B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BC40D9" w14:textId="77777777" w:rsidR="008009E4" w:rsidRPr="008B5AA5" w:rsidRDefault="0000000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Солнце светит днём, а звёзды - ночью?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10BF7D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F0583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D34A07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CBEDC5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6D88E4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09E4" w:rsidRPr="008B5AA5" w14:paraId="7DF1FE27" w14:textId="7777777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CABE5A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F52C48" w14:textId="77777777" w:rsidR="008009E4" w:rsidRDefault="0000000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Почему Луна бывает разной?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098BB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DFF7DA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344FB2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E22FE9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54EC17" w14:textId="77777777" w:rsidR="008009E4" w:rsidRPr="008B5AA5" w:rsidRDefault="000000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8B5AA5">
              <w:rPr>
                <w:lang w:val="ru-RU"/>
              </w:rPr>
              <w:br/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14:paraId="47B0092A" w14:textId="77777777" w:rsidR="008009E4" w:rsidRPr="008B5AA5" w:rsidRDefault="008009E4">
      <w:pPr>
        <w:autoSpaceDE w:val="0"/>
        <w:autoSpaceDN w:val="0"/>
        <w:spacing w:after="0" w:line="14" w:lineRule="exact"/>
        <w:rPr>
          <w:lang w:val="ru-RU"/>
        </w:rPr>
      </w:pPr>
    </w:p>
    <w:p w14:paraId="475C78C8" w14:textId="77777777" w:rsidR="008009E4" w:rsidRPr="008B5AA5" w:rsidRDefault="008009E4">
      <w:pPr>
        <w:rPr>
          <w:lang w:val="ru-RU"/>
        </w:rPr>
        <w:sectPr w:rsidR="008009E4" w:rsidRPr="008B5AA5">
          <w:pgSz w:w="11900" w:h="16840"/>
          <w:pgMar w:top="284" w:right="650" w:bottom="56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1927968" w14:textId="77777777" w:rsidR="008009E4" w:rsidRPr="008B5AA5" w:rsidRDefault="008009E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8009E4" w14:paraId="0C58938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86213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E73DD5" w14:textId="77777777" w:rsidR="008009E4" w:rsidRPr="008B5AA5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идет дождь и дует ветер?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BE06E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DC3D0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EDD2F7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C2FD63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7F8685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09E4" w:rsidRPr="008B5AA5" w14:paraId="36DA014C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207B82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2EFF6C" w14:textId="77777777" w:rsidR="008009E4" w:rsidRPr="008B5AA5" w:rsidRDefault="0000000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звенит звонок?</w:t>
            </w:r>
          </w:p>
          <w:p w14:paraId="000999DF" w14:textId="77777777" w:rsidR="008009E4" w:rsidRPr="008B5AA5" w:rsidRDefault="00000000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«Опыты по передаче и возникновению звуков».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60A601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CD2B5D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055C5A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4E0FA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79709" w14:textId="77777777" w:rsidR="008009E4" w:rsidRPr="008B5AA5" w:rsidRDefault="000000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8B5AA5">
              <w:rPr>
                <w:lang w:val="ru-RU"/>
              </w:rPr>
              <w:br/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009E4" w14:paraId="0DFC42D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708FF5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4F918E" w14:textId="77777777" w:rsidR="008009E4" w:rsidRDefault="00000000">
            <w:pPr>
              <w:autoSpaceDE w:val="0"/>
              <w:autoSpaceDN w:val="0"/>
              <w:spacing w:before="98" w:after="0" w:line="262" w:lineRule="auto"/>
              <w:ind w:right="129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Почему радуга разноцветная?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8FCF7A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73B76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50E3EE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44DA12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EB401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09E4" w14:paraId="291879F7" w14:textId="77777777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9C5A2E" w14:textId="77777777" w:rsidR="008009E4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3C576A" w14:textId="77777777" w:rsidR="008009E4" w:rsidRDefault="00000000">
            <w:pPr>
              <w:autoSpaceDE w:val="0"/>
              <w:autoSpaceDN w:val="0"/>
              <w:spacing w:before="100" w:after="0" w:line="281" w:lineRule="auto"/>
              <w:ind w:left="72" w:right="144"/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Почему мы любим кошек и собак? Практическая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«Уход за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домашними животными».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питомцы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F23E48" w14:textId="77777777" w:rsidR="008009E4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4C3E44" w14:textId="77777777" w:rsidR="008009E4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FD7A49" w14:textId="77777777" w:rsidR="008009E4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493C93" w14:textId="77777777" w:rsidR="008009E4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A5CF8F" w14:textId="77777777" w:rsidR="008009E4" w:rsidRDefault="00000000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009E4" w14:paraId="0EE7653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0BCA7B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638AAD" w14:textId="77777777" w:rsidR="008009E4" w:rsidRPr="008B5AA5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мы не будем рвать цветы и ловить бабочек?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CBFF51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0E92A0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1BF9EB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F4E29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767806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8009E4" w14:paraId="746B33EE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2272BA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98268E" w14:textId="77777777" w:rsidR="008009E4" w:rsidRPr="008B5AA5" w:rsidRDefault="0000000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в лесу мы будем соблюдать тишину?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0BFF62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13EB9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E01D2A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BCBEA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5AD35B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09E4" w14:paraId="41A0D103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B4248D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EB0F10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 мы спим ночью?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ADAA7B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723070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B906FD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4DEAA1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2F10B5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8009E4" w14:paraId="5E2604D9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7F313D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90C023" w14:textId="77777777" w:rsidR="008009E4" w:rsidRPr="008B5AA5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нужно есть много овощей и фруктов?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27C36D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80F5BA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5FC533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1D0D32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8FFE91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8009E4" w14:paraId="68BA6EDF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94E28E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C446BE" w14:textId="77777777" w:rsidR="008009E4" w:rsidRPr="008B5AA5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нужно мыть руки и чистить зубы?</w:t>
            </w:r>
          </w:p>
          <w:p w14:paraId="51DAA2E4" w14:textId="77777777" w:rsidR="008009E4" w:rsidRDefault="00000000">
            <w:pPr>
              <w:autoSpaceDE w:val="0"/>
              <w:autoSpaceDN w:val="0"/>
              <w:spacing w:before="70" w:after="0" w:line="262" w:lineRule="auto"/>
              <w:ind w:right="720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работа«Правила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гигиены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A7E3B0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6AF22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0956D0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542A87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F05A06" w14:textId="77777777" w:rsidR="008009E4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009E4" w:rsidRPr="008B5AA5" w14:paraId="5AFFFE0F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3C40EB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36464" w14:textId="77777777" w:rsidR="008009E4" w:rsidRPr="008B5AA5" w:rsidRDefault="0000000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Зачем нам телефон и телевизор?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7F352F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281248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523591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DDB43F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58B40B" w14:textId="77777777" w:rsidR="008009E4" w:rsidRPr="008B5AA5" w:rsidRDefault="00000000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8B5AA5">
              <w:rPr>
                <w:lang w:val="ru-RU"/>
              </w:rPr>
              <w:br/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009E4" w14:paraId="4AAD783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C26D3A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E51381" w14:textId="77777777" w:rsidR="008009E4" w:rsidRPr="008B5AA5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мы не будем рвать цветы и ловить бабочек?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29EFA3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DB2DC2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775ABF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E1211C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C01334" w14:textId="77777777" w:rsidR="008009E4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009E4" w:rsidRPr="008B5AA5" w14:paraId="0F61736F" w14:textId="7777777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EAF83A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41C621" w14:textId="77777777" w:rsidR="008009E4" w:rsidRPr="008B5AA5" w:rsidRDefault="0000000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в лесу мы будем соблюдать тишину?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5A999B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C3C34D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2829BA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D5ACB9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FFB1D" w14:textId="77777777" w:rsidR="008009E4" w:rsidRPr="008B5AA5" w:rsidRDefault="000000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8B5AA5">
              <w:rPr>
                <w:lang w:val="ru-RU"/>
              </w:rPr>
              <w:br/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14:paraId="28963262" w14:textId="77777777" w:rsidR="008009E4" w:rsidRPr="008B5AA5" w:rsidRDefault="008009E4">
      <w:pPr>
        <w:autoSpaceDE w:val="0"/>
        <w:autoSpaceDN w:val="0"/>
        <w:spacing w:after="0" w:line="14" w:lineRule="exact"/>
        <w:rPr>
          <w:lang w:val="ru-RU"/>
        </w:rPr>
      </w:pPr>
    </w:p>
    <w:p w14:paraId="251790E7" w14:textId="77777777" w:rsidR="008009E4" w:rsidRPr="008B5AA5" w:rsidRDefault="008009E4">
      <w:pPr>
        <w:rPr>
          <w:lang w:val="ru-RU"/>
        </w:rPr>
        <w:sectPr w:rsidR="008009E4" w:rsidRPr="008B5AA5">
          <w:pgSz w:w="11900" w:h="16840"/>
          <w:pgMar w:top="284" w:right="650" w:bottom="131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41EA358" w14:textId="77777777" w:rsidR="008009E4" w:rsidRPr="008B5AA5" w:rsidRDefault="008009E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8009E4" w:rsidRPr="008B5AA5" w14:paraId="066E1699" w14:textId="7777777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6D2DFF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8A9755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 мы спим ночью?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DC6FEC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BE749E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8CC0F8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D3AF53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F9FD0F" w14:textId="77777777" w:rsidR="008009E4" w:rsidRPr="008B5AA5" w:rsidRDefault="00000000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работа;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8B5AA5">
              <w:rPr>
                <w:lang w:val="ru-RU"/>
              </w:rPr>
              <w:br/>
            </w:r>
            <w:proofErr w:type="spellStart"/>
            <w:proofErr w:type="gramStart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009E4" w14:paraId="73FA196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659FA8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AAD315" w14:textId="77777777" w:rsidR="008009E4" w:rsidRPr="008B5AA5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нужно есть много овощей и фруктов?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70D1C7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2C9098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B3CDC5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E9BB09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B91226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8009E4" w14:paraId="315929D3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ACE625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060AF5" w14:textId="77777777" w:rsidR="008009E4" w:rsidRPr="008B5AA5" w:rsidRDefault="00000000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Почему нужно мыть руки и чистить зубы 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8B5AA5">
              <w:rPr>
                <w:lang w:val="ru-RU"/>
              </w:rPr>
              <w:br/>
            </w: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«Правила гигиены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DF39F6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BF6E01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EBFBD3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2890DD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4A4580" w14:textId="77777777" w:rsidR="008009E4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009E4" w14:paraId="25DFAEA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A653E7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ED8D00" w14:textId="77777777" w:rsidR="008009E4" w:rsidRPr="008B5AA5" w:rsidRDefault="0000000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Зачем нам телефон и телевизор?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4708CD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9651B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8A556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8B96B3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2155A6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8009E4" w14:paraId="5ED89F20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3B0A91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11195F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 нужны автомобили?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0709EF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4E70C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F08D4E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69A9EC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A8B29B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09E4" w14:paraId="43C4CA0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D7F05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DEA7FA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 строят корабли?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DEEE66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6C8AF4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1BB2EB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ABBA04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0BDA5C" w14:textId="77777777" w:rsidR="008009E4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009E4" w14:paraId="6AA0A932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871068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D69E2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 строят самолеты?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3BF91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790DEB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7CE1C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4AC490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3B196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8009E4" w14:paraId="64DCF365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7DDF9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5B6821" w14:textId="77777777" w:rsidR="008009E4" w:rsidRPr="008B5AA5" w:rsidRDefault="0000000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в автомобиле и поезде нужно соблюдать правила безопасности?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B6AF8D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798DD6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432DDF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43A9C4" w14:textId="77777777" w:rsidR="008009E4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D49174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8009E4" w14:paraId="6562CDF7" w14:textId="77777777">
        <w:trPr>
          <w:trHeight w:hRule="exact" w:val="808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7244E2" w14:textId="77777777" w:rsidR="008009E4" w:rsidRPr="008B5AA5" w:rsidRDefault="0000000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8B5A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C947C0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D26CAF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A070E9" w14:textId="77777777" w:rsidR="008009E4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184D85" w14:textId="77777777" w:rsidR="008009E4" w:rsidRDefault="008009E4"/>
        </w:tc>
      </w:tr>
    </w:tbl>
    <w:p w14:paraId="1A847717" w14:textId="77777777" w:rsidR="008009E4" w:rsidRDefault="008009E4">
      <w:pPr>
        <w:autoSpaceDE w:val="0"/>
        <w:autoSpaceDN w:val="0"/>
        <w:spacing w:after="0" w:line="14" w:lineRule="exact"/>
      </w:pPr>
    </w:p>
    <w:p w14:paraId="66D97895" w14:textId="77777777" w:rsidR="008009E4" w:rsidRDefault="008009E4">
      <w:pPr>
        <w:sectPr w:rsidR="008009E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FF3D40E" w14:textId="77777777" w:rsidR="008009E4" w:rsidRDefault="008009E4">
      <w:pPr>
        <w:autoSpaceDE w:val="0"/>
        <w:autoSpaceDN w:val="0"/>
        <w:spacing w:after="78" w:line="220" w:lineRule="exact"/>
      </w:pPr>
    </w:p>
    <w:p w14:paraId="081AF475" w14:textId="77777777" w:rsidR="008009E4" w:rsidRDefault="0000000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0D20D80A" w14:textId="77777777" w:rsidR="008009E4" w:rsidRDefault="00000000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400CBF90" w14:textId="77777777" w:rsidR="008009E4" w:rsidRPr="008B5AA5" w:rsidRDefault="00000000">
      <w:pPr>
        <w:autoSpaceDE w:val="0"/>
        <w:autoSpaceDN w:val="0"/>
        <w:spacing w:before="166" w:after="0" w:line="271" w:lineRule="auto"/>
        <w:ind w:right="720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Окружающий мир (в 2 частях), 1 класс /Плешаков А.А., Акционерное общество «Издательство«Просвещение»; </w:t>
      </w:r>
      <w:r w:rsidRPr="008B5AA5">
        <w:rPr>
          <w:lang w:val="ru-RU"/>
        </w:rPr>
        <w:br/>
      </w: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14:paraId="441DDF8A" w14:textId="77777777" w:rsidR="008009E4" w:rsidRPr="008B5AA5" w:rsidRDefault="00000000">
      <w:pPr>
        <w:autoSpaceDE w:val="0"/>
        <w:autoSpaceDN w:val="0"/>
        <w:spacing w:before="262" w:after="0" w:line="230" w:lineRule="auto"/>
        <w:rPr>
          <w:lang w:val="ru-RU"/>
        </w:rPr>
      </w:pPr>
      <w:r w:rsidRPr="008B5AA5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49157E02" w14:textId="77777777" w:rsidR="008009E4" w:rsidRPr="008B5AA5" w:rsidRDefault="00000000">
      <w:pPr>
        <w:autoSpaceDE w:val="0"/>
        <w:autoSpaceDN w:val="0"/>
        <w:spacing w:before="166" w:after="0" w:line="230" w:lineRule="auto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Методические рекомендации. Плешаков А.А, Ионова М.А. "Просвещение" Москва 2018год</w:t>
      </w:r>
    </w:p>
    <w:p w14:paraId="588FFA80" w14:textId="77777777" w:rsidR="008009E4" w:rsidRPr="008B5AA5" w:rsidRDefault="00000000">
      <w:pPr>
        <w:autoSpaceDE w:val="0"/>
        <w:autoSpaceDN w:val="0"/>
        <w:spacing w:before="264" w:after="0" w:line="230" w:lineRule="auto"/>
        <w:rPr>
          <w:lang w:val="ru-RU"/>
        </w:rPr>
      </w:pPr>
      <w:r w:rsidRPr="008B5AA5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2689F04B" w14:textId="77777777" w:rsidR="008009E4" w:rsidRPr="008B5AA5" w:rsidRDefault="00000000">
      <w:pPr>
        <w:autoSpaceDE w:val="0"/>
        <w:autoSpaceDN w:val="0"/>
        <w:spacing w:before="168" w:after="0" w:line="262" w:lineRule="auto"/>
        <w:ind w:right="1584"/>
        <w:rPr>
          <w:lang w:val="ru-RU"/>
        </w:rPr>
      </w:pP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Сайт «Начальная школа» с онлайн-поддержкой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://1-4.</w:t>
      </w:r>
      <w:r>
        <w:rPr>
          <w:rFonts w:ascii="Times New Roman" w:eastAsia="Times New Roman" w:hAnsi="Times New Roman"/>
          <w:color w:val="000000"/>
          <w:sz w:val="24"/>
        </w:rPr>
        <w:t>prosv</w:t>
      </w: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B5AA5">
        <w:rPr>
          <w:lang w:val="ru-RU"/>
        </w:rPr>
        <w:br/>
      </w: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Сайт интернет-проекта «Копилка уроков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nsportal</w:t>
      </w: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 xml:space="preserve"> сайт для учителей» 1-4 класс</w:t>
      </w:r>
    </w:p>
    <w:p w14:paraId="14D44763" w14:textId="77777777" w:rsidR="008009E4" w:rsidRPr="008B5AA5" w:rsidRDefault="008009E4">
      <w:pPr>
        <w:rPr>
          <w:lang w:val="ru-RU"/>
        </w:rPr>
        <w:sectPr w:rsidR="008009E4" w:rsidRPr="008B5AA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EC36826" w14:textId="77777777" w:rsidR="008009E4" w:rsidRPr="008B5AA5" w:rsidRDefault="008009E4">
      <w:pPr>
        <w:autoSpaceDE w:val="0"/>
        <w:autoSpaceDN w:val="0"/>
        <w:spacing w:after="78" w:line="220" w:lineRule="exact"/>
        <w:rPr>
          <w:lang w:val="ru-RU"/>
        </w:rPr>
      </w:pPr>
    </w:p>
    <w:p w14:paraId="197F42B6" w14:textId="77777777" w:rsidR="008009E4" w:rsidRPr="008B5AA5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8B5AA5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422F0FD7" w14:textId="77777777" w:rsidR="008009E4" w:rsidRPr="008B5AA5" w:rsidRDefault="00000000">
      <w:pPr>
        <w:autoSpaceDE w:val="0"/>
        <w:autoSpaceDN w:val="0"/>
        <w:spacing w:before="346" w:after="0" w:line="302" w:lineRule="auto"/>
        <w:ind w:right="2448"/>
        <w:rPr>
          <w:lang w:val="ru-RU"/>
        </w:rPr>
      </w:pPr>
      <w:r w:rsidRPr="008B5A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8B5AA5">
        <w:rPr>
          <w:lang w:val="ru-RU"/>
        </w:rPr>
        <w:br/>
      </w: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Учебный плакат "Живая и неживая природа" Мультимедийный компьютер. ...</w:t>
      </w:r>
    </w:p>
    <w:p w14:paraId="227F8F23" w14:textId="77777777" w:rsidR="008009E4" w:rsidRPr="008B5AA5" w:rsidRDefault="00000000">
      <w:pPr>
        <w:autoSpaceDE w:val="0"/>
        <w:autoSpaceDN w:val="0"/>
        <w:spacing w:before="262" w:after="0" w:line="300" w:lineRule="auto"/>
        <w:ind w:right="720"/>
        <w:rPr>
          <w:lang w:val="ru-RU"/>
        </w:rPr>
      </w:pPr>
      <w:r w:rsidRPr="008B5A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ЛАБОРАТОРНЫХ, ПРАКТИЧЕСКИХ РАБОТ, ДЕМОНСТРАЦИЙ </w:t>
      </w:r>
      <w:r w:rsidRPr="008B5AA5">
        <w:rPr>
          <w:lang w:val="ru-RU"/>
        </w:rPr>
        <w:br/>
      </w:r>
      <w:r w:rsidRPr="008B5AA5">
        <w:rPr>
          <w:rFonts w:ascii="Times New Roman" w:eastAsia="Times New Roman" w:hAnsi="Times New Roman"/>
          <w:color w:val="000000"/>
          <w:sz w:val="24"/>
          <w:lang w:val="ru-RU"/>
        </w:rPr>
        <w:t>Термометр, Гербарий...</w:t>
      </w:r>
    </w:p>
    <w:p w14:paraId="12A2F800" w14:textId="77777777" w:rsidR="008009E4" w:rsidRPr="008B5AA5" w:rsidRDefault="008009E4">
      <w:pPr>
        <w:rPr>
          <w:lang w:val="ru-RU"/>
        </w:rPr>
        <w:sectPr w:rsidR="008009E4" w:rsidRPr="008B5AA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110DA04" w14:textId="77777777" w:rsidR="00F400CB" w:rsidRPr="008B5AA5" w:rsidRDefault="00F400CB">
      <w:pPr>
        <w:rPr>
          <w:lang w:val="ru-RU"/>
        </w:rPr>
      </w:pPr>
    </w:p>
    <w:sectPr w:rsidR="00F400CB" w:rsidRPr="008B5AA5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67615063">
    <w:abstractNumId w:val="8"/>
  </w:num>
  <w:num w:numId="2" w16cid:durableId="459031322">
    <w:abstractNumId w:val="6"/>
  </w:num>
  <w:num w:numId="3" w16cid:durableId="1571884708">
    <w:abstractNumId w:val="5"/>
  </w:num>
  <w:num w:numId="4" w16cid:durableId="1488084804">
    <w:abstractNumId w:val="4"/>
  </w:num>
  <w:num w:numId="5" w16cid:durableId="263659462">
    <w:abstractNumId w:val="7"/>
  </w:num>
  <w:num w:numId="6" w16cid:durableId="723989416">
    <w:abstractNumId w:val="3"/>
  </w:num>
  <w:num w:numId="7" w16cid:durableId="553394582">
    <w:abstractNumId w:val="2"/>
  </w:num>
  <w:num w:numId="8" w16cid:durableId="457601024">
    <w:abstractNumId w:val="1"/>
  </w:num>
  <w:num w:numId="9" w16cid:durableId="809829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8009E4"/>
    <w:rsid w:val="008B5AA5"/>
    <w:rsid w:val="00AA1D8D"/>
    <w:rsid w:val="00B47730"/>
    <w:rsid w:val="00CB0664"/>
    <w:rsid w:val="00F400C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9FA073"/>
  <w14:defaultImageDpi w14:val="300"/>
  <w15:docId w15:val="{3E96CEDB-3E40-45C5-B596-0A05748A8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5299</Words>
  <Characters>30207</Characters>
  <Application>Microsoft Office Word</Application>
  <DocSecurity>0</DocSecurity>
  <Lines>251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35436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2</cp:revision>
  <dcterms:created xsi:type="dcterms:W3CDTF">2022-08-24T07:50:00Z</dcterms:created>
  <dcterms:modified xsi:type="dcterms:W3CDTF">2022-08-24T07:50:00Z</dcterms:modified>
  <cp:category/>
</cp:coreProperties>
</file>